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f4df23637e9c402b" Type="http://schemas.microsoft.com/office/2006/relationships/ui/extensibility" Target="customUI/customUI.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A5D" w:rsidRDefault="00AD391C" w:rsidP="002C296E">
      <w:pPr>
        <w:pStyle w:val="BodyText"/>
      </w:pPr>
      <w:r>
        <w:rPr>
          <w:noProof/>
          <w:lang w:eastAsia="en-AU"/>
        </w:rPr>
        <mc:AlternateContent>
          <mc:Choice Requires="wps">
            <w:drawing>
              <wp:anchor distT="0" distB="0" distL="114300" distR="114300" simplePos="0" relativeHeight="251659264" behindDoc="0" locked="1" layoutInCell="1" allowOverlap="1" wp14:anchorId="677461A5" wp14:editId="76D2F20C">
                <wp:simplePos x="0" y="0"/>
                <wp:positionH relativeFrom="page">
                  <wp:posOffset>363855</wp:posOffset>
                </wp:positionH>
                <wp:positionV relativeFrom="page">
                  <wp:posOffset>2354580</wp:posOffset>
                </wp:positionV>
                <wp:extent cx="3182400" cy="4755600"/>
                <wp:effectExtent l="0" t="0" r="0" b="6985"/>
                <wp:wrapNone/>
                <wp:docPr id="43" name="Overlay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2400" cy="4755600"/>
                        </a:xfrm>
                        <a:custGeom>
                          <a:avLst/>
                          <a:gdLst>
                            <a:gd name="T0" fmla="*/ 1747 w 5941"/>
                            <a:gd name="T1" fmla="*/ 0 h 8858"/>
                            <a:gd name="T2" fmla="*/ 0 w 5941"/>
                            <a:gd name="T3" fmla="*/ 0 h 8858"/>
                            <a:gd name="T4" fmla="*/ 0 w 5941"/>
                            <a:gd name="T5" fmla="*/ 8858 h 8858"/>
                            <a:gd name="T6" fmla="*/ 5941 w 5941"/>
                            <a:gd name="T7" fmla="*/ 8858 h 8858"/>
                            <a:gd name="T8" fmla="*/ 1747 w 5941"/>
                            <a:gd name="T9" fmla="*/ 0 h 8858"/>
                          </a:gdLst>
                          <a:ahLst/>
                          <a:cxnLst>
                            <a:cxn ang="0">
                              <a:pos x="T0" y="T1"/>
                            </a:cxn>
                            <a:cxn ang="0">
                              <a:pos x="T2" y="T3"/>
                            </a:cxn>
                            <a:cxn ang="0">
                              <a:pos x="T4" y="T5"/>
                            </a:cxn>
                            <a:cxn ang="0">
                              <a:pos x="T6" y="T7"/>
                            </a:cxn>
                            <a:cxn ang="0">
                              <a:pos x="T8" y="T9"/>
                            </a:cxn>
                          </a:cxnLst>
                          <a:rect l="0" t="0" r="r" b="b"/>
                          <a:pathLst>
                            <a:path w="5941" h="8858">
                              <a:moveTo>
                                <a:pt x="1747" y="0"/>
                              </a:moveTo>
                              <a:lnTo>
                                <a:pt x="0" y="0"/>
                              </a:lnTo>
                              <a:lnTo>
                                <a:pt x="0" y="8858"/>
                              </a:lnTo>
                              <a:lnTo>
                                <a:pt x="5941" y="8858"/>
                              </a:lnTo>
                              <a:lnTo>
                                <a:pt x="1747" y="0"/>
                              </a:lnTo>
                              <a:close/>
                            </a:path>
                          </a:pathLst>
                        </a:custGeom>
                        <a:solidFill>
                          <a:srgbClr val="201547">
                            <a:alpha val="60000"/>
                          </a:srgbClr>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9F0FB7" id="OverlayLeft" o:spid="_x0000_s1026" style="position:absolute;margin-left:28.65pt;margin-top:185.4pt;width:250.6pt;height:374.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5941,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" path="m1747,l,,,8858r5941,l1747,xe" fillcolor="#201547" stroked="f">
                <v:fill opacity="39321f"/>
                <v:path arrowok="t" o:connecttype="custom" o:connectlocs="935811,0;0,0;0,4755600;3182400,4755600;935811,0" o:connectangles="0,0,0,0,0"/>
                <w10:wrap anchorx="page" anchory="page"/>
                <w10:anchorlock/>
              </v:shape>
            </w:pict>
          </mc:Fallback>
        </mc:AlternateContent>
      </w:r>
      <w:r w:rsidR="00CA2A66" w:rsidRPr="00812815">
        <w:rPr>
          <w:noProof/>
          <w:color w:val="00B2A9" w:themeColor="text2"/>
          <w:lang w:eastAsia="en-AU"/>
        </w:rPr>
        <mc:AlternateContent>
          <mc:Choice Requires="wps">
            <w:drawing>
              <wp:anchor distT="0" distB="0" distL="114300" distR="114300" simplePos="0" relativeHeight="251657216" behindDoc="0" locked="1" layoutInCell="1" allowOverlap="1" wp14:anchorId="5735B400" wp14:editId="42473A3E">
                <wp:simplePos x="0" y="0"/>
                <wp:positionH relativeFrom="page">
                  <wp:posOffset>3542665</wp:posOffset>
                </wp:positionH>
                <wp:positionV relativeFrom="page">
                  <wp:posOffset>2354580</wp:posOffset>
                </wp:positionV>
                <wp:extent cx="3657600" cy="4755600"/>
                <wp:effectExtent l="0" t="0" r="0" b="6985"/>
                <wp:wrapNone/>
                <wp:docPr id="16" name="Overlay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57600" cy="4755600"/>
                        </a:xfrm>
                        <a:custGeom>
                          <a:avLst/>
                          <a:gdLst>
                            <a:gd name="T0" fmla="*/ 3536 w 5762"/>
                            <a:gd name="T1" fmla="*/ 0 h 7483"/>
                            <a:gd name="T2" fmla="*/ 0 w 5762"/>
                            <a:gd name="T3" fmla="*/ 7483 h 7483"/>
                            <a:gd name="T4" fmla="*/ 5762 w 5762"/>
                            <a:gd name="T5" fmla="*/ 7483 h 7483"/>
                            <a:gd name="T6" fmla="*/ 5762 w 5762"/>
                            <a:gd name="T7" fmla="*/ 0 h 7483"/>
                            <a:gd name="T8" fmla="*/ 3536 w 5762"/>
                            <a:gd name="T9" fmla="*/ 0 h 7483"/>
                          </a:gdLst>
                          <a:ahLst/>
                          <a:cxnLst>
                            <a:cxn ang="0">
                              <a:pos x="T0" y="T1"/>
                            </a:cxn>
                            <a:cxn ang="0">
                              <a:pos x="T2" y="T3"/>
                            </a:cxn>
                            <a:cxn ang="0">
                              <a:pos x="T4" y="T5"/>
                            </a:cxn>
                            <a:cxn ang="0">
                              <a:pos x="T6" y="T7"/>
                            </a:cxn>
                            <a:cxn ang="0">
                              <a:pos x="T8" y="T9"/>
                            </a:cxn>
                          </a:cxnLst>
                          <a:rect l="0" t="0" r="r" b="b"/>
                          <a:pathLst>
                            <a:path w="5762" h="7483">
                              <a:moveTo>
                                <a:pt x="3536" y="0"/>
                              </a:moveTo>
                              <a:lnTo>
                                <a:pt x="0" y="7483"/>
                              </a:lnTo>
                              <a:lnTo>
                                <a:pt x="5762" y="7483"/>
                              </a:lnTo>
                              <a:lnTo>
                                <a:pt x="5762" y="0"/>
                              </a:lnTo>
                              <a:lnTo>
                                <a:pt x="3536" y="0"/>
                              </a:lnTo>
                              <a:close/>
                            </a:path>
                          </a:pathLst>
                        </a:custGeom>
                        <a:solidFill>
                          <a:schemeClr val="tx2">
                            <a:alpha val="29804"/>
                          </a:schemeClr>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3356C2" id="OverlayRight" o:spid="_x0000_s1026" style="position:absolute;margin-left:278.95pt;margin-top:185.4pt;width:4in;height:374.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5762,7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" path="m3536,l,7483r5762,l5762,,3536,xe" fillcolor="#00b2a9 [3215]" stroked="f">
                <v:fill opacity="19532f"/>
                <v:path arrowok="t" o:connecttype="custom" o:connectlocs="2244581,0;0,4755600;3657600,4755600;3657600,0;2244581,0" o:connectangles="0,0,0,0,0"/>
                <w10:wrap anchorx="page" anchory="page"/>
                <w10:anchorlock/>
              </v:shape>
            </w:pict>
          </mc:Fallback>
        </mc:AlternateContent>
      </w:r>
      <w:r w:rsidR="009D0AFD" w:rsidRPr="00D55628">
        <w:rPr>
          <w:noProof/>
          <w:lang w:eastAsia="en-AU"/>
        </w:rPr>
        <mc:AlternateContent>
          <mc:Choice Requires="wps">
            <w:drawing>
              <wp:anchor distT="0" distB="0" distL="114300" distR="114300" simplePos="0" relativeHeight="251662336" behindDoc="0" locked="1" layoutInCell="1" allowOverlap="1" wp14:anchorId="419238FC" wp14:editId="21A0FAEF">
                <wp:simplePos x="0" y="0"/>
                <wp:positionH relativeFrom="page">
                  <wp:posOffset>3543300</wp:posOffset>
                </wp:positionH>
                <wp:positionV relativeFrom="page">
                  <wp:posOffset>7107555</wp:posOffset>
                </wp:positionV>
                <wp:extent cx="1890000" cy="1994400"/>
                <wp:effectExtent l="0" t="0" r="0" b="6350"/>
                <wp:wrapNone/>
                <wp:docPr id="12"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0000" cy="1994400"/>
                        </a:xfrm>
                        <a:custGeom>
                          <a:avLst/>
                          <a:gdLst>
                            <a:gd name="T0" fmla="*/ 1745 w 3496"/>
                            <a:gd name="T1" fmla="*/ 3697 h 3697"/>
                            <a:gd name="T2" fmla="*/ 0 w 3496"/>
                            <a:gd name="T3" fmla="*/ 0 h 3697"/>
                            <a:gd name="T4" fmla="*/ 3496 w 3496"/>
                            <a:gd name="T5" fmla="*/ 0 h 3697"/>
                            <a:gd name="T6" fmla="*/ 1745 w 3496"/>
                            <a:gd name="T7" fmla="*/ 3697 h 3697"/>
                          </a:gdLst>
                          <a:ahLst/>
                          <a:cxnLst>
                            <a:cxn ang="0">
                              <a:pos x="T0" y="T1"/>
                            </a:cxn>
                            <a:cxn ang="0">
                              <a:pos x="T2" y="T3"/>
                            </a:cxn>
                            <a:cxn ang="0">
                              <a:pos x="T4" y="T5"/>
                            </a:cxn>
                            <a:cxn ang="0">
                              <a:pos x="T6" y="T7"/>
                            </a:cxn>
                          </a:cxnLst>
                          <a:rect l="0" t="0" r="r" b="b"/>
                          <a:pathLst>
                            <a:path w="3496" h="3697">
                              <a:moveTo>
                                <a:pt x="1745" y="3697"/>
                              </a:moveTo>
                              <a:lnTo>
                                <a:pt x="0" y="0"/>
                              </a:lnTo>
                              <a:lnTo>
                                <a:pt x="3496" y="0"/>
                              </a:lnTo>
                              <a:lnTo>
                                <a:pt x="1745" y="3697"/>
                              </a:lnTo>
                              <a:close/>
                            </a:path>
                          </a:pathLst>
                        </a:custGeom>
                        <a:solidFill>
                          <a:srgbClr val="201547"/>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396A73" id="TriangleBottom" o:spid="_x0000_s1026" style="position:absolute;margin-left:279pt;margin-top:559.65pt;width:148.8pt;height:157.0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3496,3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" path="m1745,3697l,,3496,,1745,3697xe" fillcolor="#201547" stroked="f">
                <v:path arrowok="t" o:connecttype="custom" o:connectlocs="943378,1994400;0,0;1890000,0;943378,1994400" o:connectangles="0,0,0,0"/>
                <w10:wrap anchorx="page" anchory="page"/>
                <w10:anchorlock/>
              </v:shape>
            </w:pict>
          </mc:Fallback>
        </mc:AlternateContent>
      </w:r>
      <w:r w:rsidR="009D0AFD" w:rsidRPr="00D55628">
        <w:rPr>
          <w:noProof/>
          <w:lang w:eastAsia="en-AU"/>
        </w:rPr>
        <mc:AlternateContent>
          <mc:Choice Requires="wps">
            <w:drawing>
              <wp:anchor distT="0" distB="0" distL="114300" distR="114300" simplePos="0" relativeHeight="251655168" behindDoc="0" locked="1" layoutInCell="1" allowOverlap="1" wp14:anchorId="2ABB4B23" wp14:editId="6E3E438C">
                <wp:simplePos x="0" y="0"/>
                <wp:positionH relativeFrom="page">
                  <wp:posOffset>360045</wp:posOffset>
                </wp:positionH>
                <wp:positionV relativeFrom="page">
                  <wp:posOffset>360045</wp:posOffset>
                </wp:positionV>
                <wp:extent cx="1890000" cy="1994400"/>
                <wp:effectExtent l="0" t="0" r="0" b="6350"/>
                <wp:wrapNone/>
                <wp:docPr id="11" name="TriangleTop"/>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0000" cy="1994400"/>
                        </a:xfrm>
                        <a:custGeom>
                          <a:avLst/>
                          <a:gdLst>
                            <a:gd name="T0" fmla="*/ 1745 w 3496"/>
                            <a:gd name="T1" fmla="*/ 3697 h 3697"/>
                            <a:gd name="T2" fmla="*/ 0 w 3496"/>
                            <a:gd name="T3" fmla="*/ 0 h 3697"/>
                            <a:gd name="T4" fmla="*/ 3496 w 3496"/>
                            <a:gd name="T5" fmla="*/ 0 h 3697"/>
                            <a:gd name="T6" fmla="*/ 1745 w 3496"/>
                            <a:gd name="T7" fmla="*/ 3697 h 3697"/>
                          </a:gdLst>
                          <a:ahLst/>
                          <a:cxnLst>
                            <a:cxn ang="0">
                              <a:pos x="T0" y="T1"/>
                            </a:cxn>
                            <a:cxn ang="0">
                              <a:pos x="T2" y="T3"/>
                            </a:cxn>
                            <a:cxn ang="0">
                              <a:pos x="T4" y="T5"/>
                            </a:cxn>
                            <a:cxn ang="0">
                              <a:pos x="T6" y="T7"/>
                            </a:cxn>
                          </a:cxnLst>
                          <a:rect l="0" t="0" r="r" b="b"/>
                          <a:pathLst>
                            <a:path w="3496" h="3697">
                              <a:moveTo>
                                <a:pt x="1745" y="3697"/>
                              </a:moveTo>
                              <a:lnTo>
                                <a:pt x="0" y="0"/>
                              </a:lnTo>
                              <a:lnTo>
                                <a:pt x="3496" y="0"/>
                              </a:lnTo>
                              <a:lnTo>
                                <a:pt x="1745" y="3697"/>
                              </a:lnTo>
                              <a:close/>
                            </a:path>
                          </a:pathLst>
                        </a:custGeom>
                        <a:solidFill>
                          <a:schemeClr val="accent6"/>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16A42D" id="TriangleTop" o:spid="_x0000_s1026" style="position:absolute;margin-left:28.35pt;margin-top:28.35pt;width:148.8pt;height:157.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3496,3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" path="m1745,3697l,,3496,,1745,3697xe" fillcolor="#797391 [3209]" stroked="f">
                <v:path arrowok="t" o:connecttype="custom" o:connectlocs="943378,1994400;0,0;1890000,0;943378,1994400" o:connectangles="0,0,0,0"/>
                <w10:wrap anchorx="page" anchory="page"/>
                <w10:anchorlock/>
              </v:shape>
            </w:pict>
          </mc:Fallback>
        </mc:AlternateContent>
      </w:r>
      <w:r w:rsidR="003A2D2C" w:rsidRPr="00D55628">
        <w:rPr>
          <w:noProof/>
          <w:lang w:eastAsia="en-AU"/>
        </w:rPr>
        <mc:AlternateContent>
          <mc:Choice Requires="wps">
            <w:drawing>
              <wp:anchor distT="0" distB="0" distL="114300" distR="114300" simplePos="0" relativeHeight="251652096" behindDoc="1" locked="1" layoutInCell="1" allowOverlap="1" wp14:anchorId="06E5D7D7" wp14:editId="3A960CBA">
                <wp:simplePos x="0" y="0"/>
                <wp:positionH relativeFrom="page">
                  <wp:posOffset>360045</wp:posOffset>
                </wp:positionH>
                <wp:positionV relativeFrom="page">
                  <wp:posOffset>9102090</wp:posOffset>
                </wp:positionV>
                <wp:extent cx="6840000" cy="432000"/>
                <wp:effectExtent l="0" t="0" r="0" b="6350"/>
                <wp:wrapNone/>
                <wp:docPr id="19" name="CoverProjectBar" title="Decorative Cover Shape"/>
                <wp:cNvGraphicFramePr/>
                <a:graphic xmlns:a="http://schemas.openxmlformats.org/drawingml/2006/main">
                  <a:graphicData uri="http://schemas.microsoft.com/office/word/2010/wordprocessingShape">
                    <wps:wsp>
                      <wps:cNvSpPr txBox="1"/>
                      <wps:spPr>
                        <a:xfrm>
                          <a:off x="0" y="0"/>
                          <a:ext cx="6840000" cy="432000"/>
                        </a:xfrm>
                        <a:prstGeom prst="rect">
                          <a:avLst/>
                        </a:prstGeom>
                        <a:solidFill>
                          <a:srgbClr val="201547"/>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C0D29" w:rsidRPr="00E81E6A" w:rsidRDefault="008C0D29" w:rsidP="002940DF">
                            <w:pPr>
                              <w:pStyle w:val="TitleBarText"/>
                              <w:spacing w:line="320" w:lineRule="exact"/>
                            </w:pPr>
                          </w:p>
                        </w:txbxContent>
                      </wps:txbx>
                      <wps:bodyPr rot="0" spcFirstLastPara="0" vertOverflow="overflow" horzOverflow="overflow" vert="horz" wrap="square" lIns="360000" tIns="0" rIns="360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E5D7D7" id="_x0000_t202" coordsize="21600,21600" o:spt="202" path="m,l,21600r21600,l21600,xe">
                <v:stroke joinstyle="miter"/>
                <v:path gradientshapeok="t" o:connecttype="rect"/>
              </v:shapetype>
              <v:shape id="CoverProjectBar" o:spid="_x0000_s1026" type="#_x0000_t202" alt="Title: Decorative Cover Shape" style="position:absolute;margin-left:28.35pt;margin-top:716.7pt;width:538.6pt;height:34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" fillcolor="#201547" stroked="f" strokeweight=".5pt">
                <v:textbox inset="10mm,0,10mm,0">
                  <w:txbxContent>
                    <w:p w:rsidR="008C0D29" w:rsidRPr="00E81E6A" w:rsidRDefault="008C0D29" w:rsidP="002940DF">
                      <w:pPr>
                        <w:pStyle w:val="TitleBarText"/>
                        <w:spacing w:line="320" w:lineRule="exact"/>
                      </w:pPr>
                    </w:p>
                  </w:txbxContent>
                </v:textbox>
                <w10:wrap anchorx="page" anchory="page"/>
                <w10:anchorlock/>
              </v:shape>
            </w:pict>
          </mc:Fallback>
        </mc:AlternateContent>
      </w:r>
      <w:r w:rsidR="005A2A5D" w:rsidRPr="00D55628">
        <w:rPr>
          <w:noProof/>
          <w:lang w:eastAsia="en-AU"/>
        </w:rPr>
        <mc:AlternateContent>
          <mc:Choice Requires="wps">
            <w:drawing>
              <wp:anchor distT="0" distB="0" distL="114300" distR="114300" simplePos="0" relativeHeight="251650048" behindDoc="1" locked="1" layoutInCell="1" allowOverlap="1" wp14:anchorId="27807524" wp14:editId="061A9D9B">
                <wp:simplePos x="0" y="0"/>
                <wp:positionH relativeFrom="page">
                  <wp:posOffset>360045</wp:posOffset>
                </wp:positionH>
                <wp:positionV relativeFrom="page">
                  <wp:posOffset>360045</wp:posOffset>
                </wp:positionV>
                <wp:extent cx="6840000" cy="8744400"/>
                <wp:effectExtent l="0" t="0" r="0" b="0"/>
                <wp:wrapNone/>
                <wp:docPr id="4" name="CoverRectangle"/>
                <wp:cNvGraphicFramePr/>
                <a:graphic xmlns:a="http://schemas.openxmlformats.org/drawingml/2006/main">
                  <a:graphicData uri="http://schemas.microsoft.com/office/word/2010/wordprocessingShape">
                    <wps:wsp>
                      <wps:cNvSpPr/>
                      <wps:spPr>
                        <a:xfrm>
                          <a:off x="0" y="0"/>
                          <a:ext cx="6840000" cy="87444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A58F90" id="CoverRectangle" o:spid="_x0000_s1026" style="position:absolute;margin-left:28.35pt;margin-top:28.35pt;width:538.6pt;height:688.5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" fillcolor="#00b2a9 [3204]" stroked="f" strokeweight="2pt">
                <w10:wrap anchorx="page" anchory="page"/>
                <w10:anchorlock/>
              </v:rect>
            </w:pict>
          </mc:Fallback>
        </mc:AlternateContent>
      </w:r>
    </w:p>
    <w:p w:rsidR="00D73B6C" w:rsidRDefault="00D73B6C"/>
    <w:tbl>
      <w:tblPr>
        <w:tblStyle w:val="TableAsPlaceholder"/>
        <w:tblpPr w:leftFromText="181" w:rightFromText="181" w:vertAnchor="page" w:horzAnchor="margin" w:tblpXSpec="right" w:tblpY="681"/>
        <w:tblOverlap w:val="never"/>
        <w:tblW w:w="7369" w:type="dxa"/>
        <w:tblLayout w:type="fixed"/>
        <w:tblLook w:val="0600" w:firstRow="0" w:lastRow="0" w:firstColumn="0" w:lastColumn="0" w:noHBand="1" w:noVBand="1"/>
      </w:tblPr>
      <w:tblGrid>
        <w:gridCol w:w="7369"/>
      </w:tblGrid>
      <w:tr w:rsidR="00D73B6C" w:rsidTr="004D09B3">
        <w:trPr>
          <w:trHeight w:hRule="exact" w:val="2948"/>
        </w:trPr>
        <w:tc>
          <w:tcPr>
            <w:tcW w:w="7369" w:type="dxa"/>
            <w:vAlign w:val="center"/>
          </w:tcPr>
          <w:p w:rsidR="00CB1FB7" w:rsidRDefault="00330372" w:rsidP="004D09B3">
            <w:pPr>
              <w:pStyle w:val="Title"/>
            </w:pPr>
            <w:r>
              <w:t>Kangaroo Pet Food Trial</w:t>
            </w:r>
          </w:p>
          <w:p w:rsidR="00512DFB" w:rsidRPr="00CB1FB7" w:rsidRDefault="00330372" w:rsidP="00330372">
            <w:pPr>
              <w:pStyle w:val="Subtitle"/>
            </w:pPr>
            <w:bookmarkStart w:id="0" w:name="_GoBack"/>
            <w:r>
              <w:t>Developmental Wildlife Trade Operation Plan</w:t>
            </w:r>
            <w:bookmarkEnd w:id="0"/>
          </w:p>
        </w:tc>
      </w:tr>
    </w:tbl>
    <w:p w:rsidR="00D73B6C" w:rsidRDefault="00D73B6C"/>
    <w:p w:rsidR="00D73B6C" w:rsidRPr="00D55628" w:rsidRDefault="00D73B6C"/>
    <w:p w:rsidR="00D73B6C" w:rsidRPr="00D55628" w:rsidRDefault="00D73B6C">
      <w:pPr>
        <w:sectPr w:rsidR="00D73B6C" w:rsidRPr="00D55628" w:rsidSect="005E59CF">
          <w:headerReference w:type="even" r:id="rId7"/>
          <w:headerReference w:type="default" r:id="rId8"/>
          <w:footerReference w:type="even" r:id="rId9"/>
          <w:footerReference w:type="default" r:id="rId10"/>
          <w:headerReference w:type="first" r:id="rId11"/>
          <w:footerReference w:type="first" r:id="rId12"/>
          <w:pgSz w:w="11907" w:h="16840" w:code="9"/>
          <w:pgMar w:top="2268" w:right="1134" w:bottom="1134" w:left="1134" w:header="284" w:footer="284" w:gutter="0"/>
          <w:cols w:space="708"/>
          <w:titlePg/>
          <w:docGrid w:linePitch="360"/>
        </w:sectPr>
      </w:pPr>
    </w:p>
    <w:p w:rsidR="003C4209" w:rsidRPr="00D55628" w:rsidRDefault="003C4209" w:rsidP="00D55628">
      <w:pPr>
        <w:pStyle w:val="xDisclaimerText"/>
      </w:pPr>
    </w:p>
    <w:tbl>
      <w:tblPr>
        <w:tblStyle w:val="TableAsPlaceholder"/>
        <w:tblpPr w:leftFromText="181" w:rightFromText="181" w:horzAnchor="margin" w:tblpYSpec="bottom"/>
        <w:tblOverlap w:val="never"/>
        <w:tblW w:w="5000" w:type="pct"/>
        <w:tblCellMar>
          <w:right w:w="57" w:type="dxa"/>
        </w:tblCellMar>
        <w:tblLook w:val="0600" w:firstRow="0" w:lastRow="0" w:firstColumn="0" w:lastColumn="0" w:noHBand="1" w:noVBand="1"/>
        <w:tblCaption w:val="Creative Commons Logo"/>
        <w:tblDescription w:val="Creative Commons Logo"/>
      </w:tblPr>
      <w:tblGrid>
        <w:gridCol w:w="9639"/>
      </w:tblGrid>
      <w:tr w:rsidR="00C30D8E" w:rsidTr="005E59CF">
        <w:tc>
          <w:tcPr>
            <w:tcW w:w="5000" w:type="pct"/>
            <w:vAlign w:val="bottom"/>
          </w:tcPr>
          <w:p w:rsidR="00AE3298" w:rsidRPr="00D55628" w:rsidRDefault="00AE3298" w:rsidP="00D55628">
            <w:pPr>
              <w:pStyle w:val="xDisclaimertext3"/>
            </w:pPr>
            <w:r>
              <w:t xml:space="preserve">© The State of Victoria Department of Environment, Land, Water and Planning  </w:t>
            </w:r>
            <w:r w:rsidR="00D14E24" w:rsidRPr="00D55628">
              <w:t>201</w:t>
            </w:r>
            <w:r w:rsidR="00C2005E">
              <w:t>7</w:t>
            </w:r>
          </w:p>
          <w:p w:rsidR="00AE3298" w:rsidRPr="00D55628" w:rsidRDefault="00AE3298" w:rsidP="00D55628">
            <w:pPr>
              <w:pStyle w:val="xDisclaimertext3"/>
            </w:pPr>
            <w:r w:rsidRPr="00D55628">
              <w:rPr>
                <w:noProof/>
              </w:rPr>
              <w:drawing>
                <wp:inline distT="0" distB="0" distL="0" distR="0" wp14:anchorId="2F38B04C" wp14:editId="2CD0317F">
                  <wp:extent cx="658800" cy="237600"/>
                  <wp:effectExtent l="0" t="0" r="8255" b="0"/>
                  <wp:docPr id="18" name="CC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13">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inline>
              </w:drawing>
            </w:r>
            <w:bookmarkStart w:id="1" w:name="_CreativeCommonsMarker"/>
            <w:bookmarkEnd w:id="1"/>
          </w:p>
          <w:p w:rsidR="00AE3298" w:rsidRPr="00D55628" w:rsidRDefault="00AE3298" w:rsidP="00D55628">
            <w:pPr>
              <w:pStyle w:val="xDisclaimertext3"/>
            </w:pPr>
            <w:r>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copy of this licence, visit </w:t>
            </w:r>
            <w:hyperlink r:id="rId14" w:history="1">
              <w:r w:rsidR="004D2591" w:rsidRPr="00D55628">
                <w:t>http://creativecommons.org/licenses/by/4.0/</w:t>
              </w:r>
            </w:hyperlink>
            <w:r w:rsidR="004D2591" w:rsidRPr="00D55628">
              <w:t xml:space="preserve"> </w:t>
            </w:r>
          </w:p>
          <w:p w:rsidR="00330372" w:rsidRDefault="00330372" w:rsidP="00330372">
            <w:pPr>
              <w:autoSpaceDE w:val="0"/>
              <w:autoSpaceDN w:val="0"/>
              <w:adjustRightInd w:val="0"/>
              <w:spacing w:after="60"/>
              <w:rPr>
                <w:rFonts w:eastAsiaTheme="minorHAnsi" w:cstheme="minorHAnsi"/>
                <w:sz w:val="16"/>
                <w:szCs w:val="16"/>
              </w:rPr>
            </w:pPr>
            <w:r w:rsidRPr="00D83AB0">
              <w:rPr>
                <w:rFonts w:eastAsiaTheme="minorHAnsi" w:cstheme="minorHAnsi"/>
                <w:sz w:val="16"/>
                <w:szCs w:val="16"/>
              </w:rPr>
              <w:t>ISBN 978-1-76047-098-2</w:t>
            </w:r>
            <w:r>
              <w:rPr>
                <w:rFonts w:eastAsiaTheme="minorHAnsi" w:cstheme="minorHAnsi"/>
                <w:sz w:val="16"/>
                <w:szCs w:val="16"/>
              </w:rPr>
              <w:t xml:space="preserve"> (pdf)</w:t>
            </w:r>
          </w:p>
          <w:p w:rsidR="00330372" w:rsidRPr="00D55628" w:rsidRDefault="00330372" w:rsidP="00D55628">
            <w:pPr>
              <w:pStyle w:val="xDisclaimerText"/>
            </w:pPr>
          </w:p>
          <w:p w:rsidR="00187A24" w:rsidRPr="00D55628" w:rsidRDefault="00187A24" w:rsidP="00D55628">
            <w:pPr>
              <w:pStyle w:val="xDisclaimerHeading"/>
            </w:pPr>
            <w:r>
              <w:t>Disclaimer</w:t>
            </w:r>
          </w:p>
          <w:p w:rsidR="00187A24" w:rsidRPr="00D55628" w:rsidRDefault="00187A24" w:rsidP="00D55628">
            <w:pPr>
              <w:pStyle w:val="xDisclaimerText"/>
            </w:pPr>
            <w:r>
              <w:t>This publication may be of assistance to you but the State of Victoria</w:t>
            </w:r>
            <w:r w:rsidRPr="00D55628">
              <w:t xml:space="preserve">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p w:rsidR="00AE3298" w:rsidRPr="00D55628" w:rsidRDefault="00AE3298" w:rsidP="00D55628">
            <w:pPr>
              <w:pStyle w:val="xAccessibilityHeading"/>
            </w:pPr>
            <w:r w:rsidRPr="0084503F">
              <w:t>Accessibility</w:t>
            </w:r>
          </w:p>
          <w:p w:rsidR="004D2591" w:rsidRPr="00D55628" w:rsidRDefault="00AE3298" w:rsidP="00330372">
            <w:pPr>
              <w:pStyle w:val="xAccessibilityText"/>
            </w:pPr>
            <w:r>
              <w:t>If you would like to receive this publication in an alternative format, please teleph</w:t>
            </w:r>
            <w:r w:rsidR="00187A24" w:rsidRPr="00D55628">
              <w:t xml:space="preserve">one the DELWP Customer Service </w:t>
            </w:r>
            <w:r w:rsidRPr="00D55628">
              <w:t xml:space="preserve">Centre on 136186, </w:t>
            </w:r>
            <w:r w:rsidR="003B5DE9" w:rsidRPr="00D55628">
              <w:t>email </w:t>
            </w:r>
            <w:hyperlink r:id="rId15" w:history="1">
              <w:r w:rsidRPr="00D55628">
                <w:t>customer.service@delwp.vic.gov.au</w:t>
              </w:r>
            </w:hyperlink>
            <w:r w:rsidRPr="00D55628">
              <w:t xml:space="preserve">, or via the National Relay Service on 133 677 </w:t>
            </w:r>
            <w:hyperlink r:id="rId16" w:history="1">
              <w:r w:rsidRPr="00D55628">
                <w:t>www.relayservice.com.au</w:t>
              </w:r>
            </w:hyperlink>
            <w:r w:rsidRPr="00D55628">
              <w:t xml:space="preserve">. </w:t>
            </w:r>
            <w:r w:rsidR="003B5DE9" w:rsidRPr="00D55628">
              <w:t>This </w:t>
            </w:r>
            <w:r w:rsidRPr="00D55628">
              <w:t xml:space="preserve">document is also available on the internet at </w:t>
            </w:r>
            <w:hyperlink r:id="rId17" w:history="1">
              <w:r w:rsidRPr="00D55628">
                <w:t>www.delwp.vic.gov.au</w:t>
              </w:r>
            </w:hyperlink>
            <w:r w:rsidR="004D2591" w:rsidRPr="00D55628">
              <w:t>.</w:t>
            </w:r>
          </w:p>
        </w:tc>
      </w:tr>
    </w:tbl>
    <w:p w:rsidR="00AB780B" w:rsidRDefault="00AB780B"/>
    <w:p w:rsidR="004561E6" w:rsidRDefault="004561E6">
      <w:pPr>
        <w:sectPr w:rsidR="004561E6" w:rsidSect="005E59CF">
          <w:headerReference w:type="even" r:id="rId18"/>
          <w:footerReference w:type="even" r:id="rId19"/>
          <w:headerReference w:type="first" r:id="rId20"/>
          <w:footerReference w:type="first" r:id="rId21"/>
          <w:pgSz w:w="11907" w:h="16840" w:code="9"/>
          <w:pgMar w:top="2268" w:right="1134" w:bottom="1134" w:left="1134" w:header="284" w:footer="284" w:gutter="0"/>
          <w:cols w:space="708"/>
          <w:titlePg/>
          <w:docGrid w:linePitch="360"/>
        </w:sectPr>
      </w:pPr>
    </w:p>
    <w:p w:rsidR="00004237" w:rsidRPr="00C4364B" w:rsidRDefault="00FB5D61" w:rsidP="00C4364B">
      <w:pPr>
        <w:pStyle w:val="TOCHeading"/>
        <w:framePr w:wrap="around"/>
      </w:pPr>
      <w:r w:rsidRPr="00C4364B">
        <w:t>Contents</w:t>
      </w:r>
      <w:bookmarkStart w:id="2" w:name="_TOCMarker"/>
      <w:bookmarkEnd w:id="2"/>
    </w:p>
    <w:p w:rsidR="003505E0" w:rsidRDefault="001F5D92">
      <w:pPr>
        <w:pStyle w:val="TOC1"/>
        <w:tabs>
          <w:tab w:val="left" w:pos="1000"/>
        </w:tabs>
        <w:rPr>
          <w:rFonts w:eastAsiaTheme="minorEastAsia" w:cstheme="minorBidi"/>
          <w:b w:val="0"/>
          <w:color w:val="auto"/>
          <w:sz w:val="22"/>
          <w:szCs w:val="22"/>
        </w:rPr>
      </w:pPr>
      <w:r>
        <w:fldChar w:fldCharType="begin"/>
      </w:r>
      <w:r>
        <w:instrText xml:space="preserve"> TOC \o "1-</w:instrText>
      </w:r>
      <w:r w:rsidR="00BE0BEA">
        <w:instrText>3</w:instrText>
      </w:r>
      <w:r>
        <w:instrText xml:space="preserve">" \h \z \t "Heading 8,8,Section Heading,5" </w:instrText>
      </w:r>
      <w:r>
        <w:fldChar w:fldCharType="separate"/>
      </w:r>
      <w:hyperlink w:anchor="_Toc485369944" w:history="1">
        <w:r w:rsidR="003505E0" w:rsidRPr="005F3763">
          <w:rPr>
            <w:rStyle w:val="Hyperlink"/>
          </w:rPr>
          <w:t>1</w:t>
        </w:r>
        <w:r w:rsidR="003505E0">
          <w:rPr>
            <w:rFonts w:eastAsiaTheme="minorEastAsia" w:cstheme="minorBidi"/>
            <w:b w:val="0"/>
            <w:color w:val="auto"/>
            <w:sz w:val="22"/>
            <w:szCs w:val="22"/>
          </w:rPr>
          <w:tab/>
        </w:r>
        <w:r w:rsidR="003505E0" w:rsidRPr="005F3763">
          <w:rPr>
            <w:rStyle w:val="Hyperlink"/>
          </w:rPr>
          <w:t>Introduction</w:t>
        </w:r>
        <w:r w:rsidR="003505E0">
          <w:rPr>
            <w:webHidden/>
          </w:rPr>
          <w:tab/>
        </w:r>
        <w:r w:rsidR="003505E0">
          <w:rPr>
            <w:webHidden/>
          </w:rPr>
          <w:fldChar w:fldCharType="begin"/>
        </w:r>
        <w:r w:rsidR="003505E0">
          <w:rPr>
            <w:webHidden/>
          </w:rPr>
          <w:instrText xml:space="preserve"> PAGEREF _Toc485369944 \h </w:instrText>
        </w:r>
        <w:r w:rsidR="003505E0">
          <w:rPr>
            <w:webHidden/>
          </w:rPr>
        </w:r>
        <w:r w:rsidR="003505E0">
          <w:rPr>
            <w:webHidden/>
          </w:rPr>
          <w:fldChar w:fldCharType="separate"/>
        </w:r>
        <w:r w:rsidR="003505E0">
          <w:rPr>
            <w:webHidden/>
          </w:rPr>
          <w:t>2</w:t>
        </w:r>
        <w:r w:rsidR="003505E0">
          <w:rPr>
            <w:webHidden/>
          </w:rPr>
          <w:fldChar w:fldCharType="end"/>
        </w:r>
      </w:hyperlink>
    </w:p>
    <w:p w:rsidR="003505E0" w:rsidRDefault="007D7EFE">
      <w:pPr>
        <w:pStyle w:val="TOC2"/>
        <w:rPr>
          <w:rFonts w:eastAsiaTheme="minorEastAsia" w:cstheme="minorBidi"/>
          <w:b w:val="0"/>
          <w:color w:val="auto"/>
          <w:sz w:val="22"/>
          <w:szCs w:val="22"/>
        </w:rPr>
      </w:pPr>
      <w:hyperlink w:anchor="_Toc485369945" w:history="1">
        <w:r w:rsidR="003505E0" w:rsidRPr="005F3763">
          <w:rPr>
            <w:rStyle w:val="Hyperlink"/>
          </w:rPr>
          <w:t>1.1 Species controlled under the KPFT</w:t>
        </w:r>
        <w:r w:rsidR="003505E0">
          <w:rPr>
            <w:webHidden/>
          </w:rPr>
          <w:tab/>
        </w:r>
        <w:r w:rsidR="003505E0">
          <w:rPr>
            <w:webHidden/>
          </w:rPr>
          <w:fldChar w:fldCharType="begin"/>
        </w:r>
        <w:r w:rsidR="003505E0">
          <w:rPr>
            <w:webHidden/>
          </w:rPr>
          <w:instrText xml:space="preserve"> PAGEREF _Toc485369945 \h </w:instrText>
        </w:r>
        <w:r w:rsidR="003505E0">
          <w:rPr>
            <w:webHidden/>
          </w:rPr>
        </w:r>
        <w:r w:rsidR="003505E0">
          <w:rPr>
            <w:webHidden/>
          </w:rPr>
          <w:fldChar w:fldCharType="separate"/>
        </w:r>
        <w:r w:rsidR="003505E0">
          <w:rPr>
            <w:webHidden/>
          </w:rPr>
          <w:t>2</w:t>
        </w:r>
        <w:r w:rsidR="003505E0">
          <w:rPr>
            <w:webHidden/>
          </w:rPr>
          <w:fldChar w:fldCharType="end"/>
        </w:r>
      </w:hyperlink>
    </w:p>
    <w:p w:rsidR="003505E0" w:rsidRDefault="007D7EFE">
      <w:pPr>
        <w:pStyle w:val="TOC2"/>
        <w:rPr>
          <w:rFonts w:eastAsiaTheme="minorEastAsia" w:cstheme="minorBidi"/>
          <w:b w:val="0"/>
          <w:color w:val="auto"/>
          <w:sz w:val="22"/>
          <w:szCs w:val="22"/>
        </w:rPr>
      </w:pPr>
      <w:hyperlink w:anchor="_Toc485369946" w:history="1">
        <w:r w:rsidR="003505E0" w:rsidRPr="005F3763">
          <w:rPr>
            <w:rStyle w:val="Hyperlink"/>
          </w:rPr>
          <w:t>1.2 KPFT area</w:t>
        </w:r>
        <w:r w:rsidR="003505E0">
          <w:rPr>
            <w:webHidden/>
          </w:rPr>
          <w:tab/>
        </w:r>
        <w:r w:rsidR="003505E0">
          <w:rPr>
            <w:webHidden/>
          </w:rPr>
          <w:fldChar w:fldCharType="begin"/>
        </w:r>
        <w:r w:rsidR="003505E0">
          <w:rPr>
            <w:webHidden/>
          </w:rPr>
          <w:instrText xml:space="preserve"> PAGEREF _Toc485369946 \h </w:instrText>
        </w:r>
        <w:r w:rsidR="003505E0">
          <w:rPr>
            <w:webHidden/>
          </w:rPr>
        </w:r>
        <w:r w:rsidR="003505E0">
          <w:rPr>
            <w:webHidden/>
          </w:rPr>
          <w:fldChar w:fldCharType="separate"/>
        </w:r>
        <w:r w:rsidR="003505E0">
          <w:rPr>
            <w:webHidden/>
          </w:rPr>
          <w:t>2</w:t>
        </w:r>
        <w:r w:rsidR="003505E0">
          <w:rPr>
            <w:webHidden/>
          </w:rPr>
          <w:fldChar w:fldCharType="end"/>
        </w:r>
      </w:hyperlink>
    </w:p>
    <w:p w:rsidR="003505E0" w:rsidRDefault="007D7EFE">
      <w:pPr>
        <w:pStyle w:val="TOC2"/>
        <w:rPr>
          <w:rFonts w:eastAsiaTheme="minorEastAsia" w:cstheme="minorBidi"/>
          <w:b w:val="0"/>
          <w:color w:val="auto"/>
          <w:sz w:val="22"/>
          <w:szCs w:val="22"/>
        </w:rPr>
      </w:pPr>
      <w:hyperlink w:anchor="_Toc485369947" w:history="1">
        <w:r w:rsidR="003505E0" w:rsidRPr="005F3763">
          <w:rPr>
            <w:rStyle w:val="Hyperlink"/>
          </w:rPr>
          <w:t>1.3 KPFT carcass utilisation</w:t>
        </w:r>
        <w:r w:rsidR="003505E0">
          <w:rPr>
            <w:webHidden/>
          </w:rPr>
          <w:tab/>
        </w:r>
        <w:r w:rsidR="003505E0">
          <w:rPr>
            <w:webHidden/>
          </w:rPr>
          <w:fldChar w:fldCharType="begin"/>
        </w:r>
        <w:r w:rsidR="003505E0">
          <w:rPr>
            <w:webHidden/>
          </w:rPr>
          <w:instrText xml:space="preserve"> PAGEREF _Toc485369947 \h </w:instrText>
        </w:r>
        <w:r w:rsidR="003505E0">
          <w:rPr>
            <w:webHidden/>
          </w:rPr>
        </w:r>
        <w:r w:rsidR="003505E0">
          <w:rPr>
            <w:webHidden/>
          </w:rPr>
          <w:fldChar w:fldCharType="separate"/>
        </w:r>
        <w:r w:rsidR="003505E0">
          <w:rPr>
            <w:webHidden/>
          </w:rPr>
          <w:t>3</w:t>
        </w:r>
        <w:r w:rsidR="003505E0">
          <w:rPr>
            <w:webHidden/>
          </w:rPr>
          <w:fldChar w:fldCharType="end"/>
        </w:r>
      </w:hyperlink>
    </w:p>
    <w:p w:rsidR="003505E0" w:rsidRDefault="007D7EFE">
      <w:pPr>
        <w:pStyle w:val="TOC2"/>
        <w:rPr>
          <w:rFonts w:eastAsiaTheme="minorEastAsia" w:cstheme="minorBidi"/>
          <w:b w:val="0"/>
          <w:color w:val="auto"/>
          <w:sz w:val="22"/>
          <w:szCs w:val="22"/>
        </w:rPr>
      </w:pPr>
      <w:hyperlink w:anchor="_Toc485369948" w:history="1">
        <w:r w:rsidR="003505E0" w:rsidRPr="005F3763">
          <w:rPr>
            <w:rStyle w:val="Hyperlink"/>
          </w:rPr>
          <w:t>1.4 Relevant state legislation</w:t>
        </w:r>
        <w:r w:rsidR="003505E0">
          <w:rPr>
            <w:webHidden/>
          </w:rPr>
          <w:tab/>
        </w:r>
        <w:r w:rsidR="003505E0">
          <w:rPr>
            <w:webHidden/>
          </w:rPr>
          <w:fldChar w:fldCharType="begin"/>
        </w:r>
        <w:r w:rsidR="003505E0">
          <w:rPr>
            <w:webHidden/>
          </w:rPr>
          <w:instrText xml:space="preserve"> PAGEREF _Toc485369948 \h </w:instrText>
        </w:r>
        <w:r w:rsidR="003505E0">
          <w:rPr>
            <w:webHidden/>
          </w:rPr>
        </w:r>
        <w:r w:rsidR="003505E0">
          <w:rPr>
            <w:webHidden/>
          </w:rPr>
          <w:fldChar w:fldCharType="separate"/>
        </w:r>
        <w:r w:rsidR="003505E0">
          <w:rPr>
            <w:webHidden/>
          </w:rPr>
          <w:t>3</w:t>
        </w:r>
        <w:r w:rsidR="003505E0">
          <w:rPr>
            <w:webHidden/>
          </w:rPr>
          <w:fldChar w:fldCharType="end"/>
        </w:r>
      </w:hyperlink>
    </w:p>
    <w:p w:rsidR="003505E0" w:rsidRDefault="007D7EFE">
      <w:pPr>
        <w:pStyle w:val="TOC1"/>
        <w:tabs>
          <w:tab w:val="left" w:pos="1000"/>
        </w:tabs>
        <w:rPr>
          <w:rFonts w:eastAsiaTheme="minorEastAsia" w:cstheme="minorBidi"/>
          <w:b w:val="0"/>
          <w:color w:val="auto"/>
          <w:sz w:val="22"/>
          <w:szCs w:val="22"/>
        </w:rPr>
      </w:pPr>
      <w:hyperlink w:anchor="_Toc485369949" w:history="1">
        <w:r w:rsidR="003505E0" w:rsidRPr="005F3763">
          <w:rPr>
            <w:rStyle w:val="Hyperlink"/>
          </w:rPr>
          <w:t>2</w:t>
        </w:r>
        <w:r w:rsidR="003505E0">
          <w:rPr>
            <w:rFonts w:eastAsiaTheme="minorEastAsia" w:cstheme="minorBidi"/>
            <w:b w:val="0"/>
            <w:color w:val="auto"/>
            <w:sz w:val="22"/>
            <w:szCs w:val="22"/>
          </w:rPr>
          <w:tab/>
        </w:r>
        <w:r w:rsidR="003505E0" w:rsidRPr="005F3763">
          <w:rPr>
            <w:rStyle w:val="Hyperlink"/>
          </w:rPr>
          <w:t>Objectives</w:t>
        </w:r>
        <w:r w:rsidR="003505E0">
          <w:rPr>
            <w:webHidden/>
          </w:rPr>
          <w:tab/>
        </w:r>
        <w:r w:rsidR="003505E0">
          <w:rPr>
            <w:webHidden/>
          </w:rPr>
          <w:fldChar w:fldCharType="begin"/>
        </w:r>
        <w:r w:rsidR="003505E0">
          <w:rPr>
            <w:webHidden/>
          </w:rPr>
          <w:instrText xml:space="preserve"> PAGEREF _Toc485369949 \h </w:instrText>
        </w:r>
        <w:r w:rsidR="003505E0">
          <w:rPr>
            <w:webHidden/>
          </w:rPr>
        </w:r>
        <w:r w:rsidR="003505E0">
          <w:rPr>
            <w:webHidden/>
          </w:rPr>
          <w:fldChar w:fldCharType="separate"/>
        </w:r>
        <w:r w:rsidR="003505E0">
          <w:rPr>
            <w:webHidden/>
          </w:rPr>
          <w:t>4</w:t>
        </w:r>
        <w:r w:rsidR="003505E0">
          <w:rPr>
            <w:webHidden/>
          </w:rPr>
          <w:fldChar w:fldCharType="end"/>
        </w:r>
      </w:hyperlink>
    </w:p>
    <w:p w:rsidR="003505E0" w:rsidRDefault="007D7EFE">
      <w:pPr>
        <w:pStyle w:val="TOC2"/>
        <w:rPr>
          <w:rFonts w:eastAsiaTheme="minorEastAsia" w:cstheme="minorBidi"/>
          <w:b w:val="0"/>
          <w:color w:val="auto"/>
          <w:sz w:val="22"/>
          <w:szCs w:val="22"/>
        </w:rPr>
      </w:pPr>
      <w:hyperlink w:anchor="_Toc485369950" w:history="1">
        <w:r w:rsidR="003505E0" w:rsidRPr="005F3763">
          <w:rPr>
            <w:rStyle w:val="Hyperlink"/>
          </w:rPr>
          <w:t>2.1 Objectives of the KPFT</w:t>
        </w:r>
        <w:r w:rsidR="003505E0">
          <w:rPr>
            <w:webHidden/>
          </w:rPr>
          <w:tab/>
        </w:r>
        <w:r w:rsidR="003505E0">
          <w:rPr>
            <w:webHidden/>
          </w:rPr>
          <w:fldChar w:fldCharType="begin"/>
        </w:r>
        <w:r w:rsidR="003505E0">
          <w:rPr>
            <w:webHidden/>
          </w:rPr>
          <w:instrText xml:space="preserve"> PAGEREF _Toc485369950 \h </w:instrText>
        </w:r>
        <w:r w:rsidR="003505E0">
          <w:rPr>
            <w:webHidden/>
          </w:rPr>
        </w:r>
        <w:r w:rsidR="003505E0">
          <w:rPr>
            <w:webHidden/>
          </w:rPr>
          <w:fldChar w:fldCharType="separate"/>
        </w:r>
        <w:r w:rsidR="003505E0">
          <w:rPr>
            <w:webHidden/>
          </w:rPr>
          <w:t>4</w:t>
        </w:r>
        <w:r w:rsidR="003505E0">
          <w:rPr>
            <w:webHidden/>
          </w:rPr>
          <w:fldChar w:fldCharType="end"/>
        </w:r>
      </w:hyperlink>
    </w:p>
    <w:p w:rsidR="003505E0" w:rsidRDefault="007D7EFE">
      <w:pPr>
        <w:pStyle w:val="TOC2"/>
        <w:rPr>
          <w:rFonts w:eastAsiaTheme="minorEastAsia" w:cstheme="minorBidi"/>
          <w:b w:val="0"/>
          <w:color w:val="auto"/>
          <w:sz w:val="22"/>
          <w:szCs w:val="22"/>
        </w:rPr>
      </w:pPr>
      <w:hyperlink w:anchor="_Toc485369951" w:history="1">
        <w:r w:rsidR="003505E0" w:rsidRPr="005F3763">
          <w:rPr>
            <w:rStyle w:val="Hyperlink"/>
          </w:rPr>
          <w:t>2.2 Objectives of the DWTO</w:t>
        </w:r>
        <w:r w:rsidR="003505E0">
          <w:rPr>
            <w:webHidden/>
          </w:rPr>
          <w:tab/>
        </w:r>
        <w:r w:rsidR="003505E0">
          <w:rPr>
            <w:webHidden/>
          </w:rPr>
          <w:fldChar w:fldCharType="begin"/>
        </w:r>
        <w:r w:rsidR="003505E0">
          <w:rPr>
            <w:webHidden/>
          </w:rPr>
          <w:instrText xml:space="preserve"> PAGEREF _Toc485369951 \h </w:instrText>
        </w:r>
        <w:r w:rsidR="003505E0">
          <w:rPr>
            <w:webHidden/>
          </w:rPr>
        </w:r>
        <w:r w:rsidR="003505E0">
          <w:rPr>
            <w:webHidden/>
          </w:rPr>
          <w:fldChar w:fldCharType="separate"/>
        </w:r>
        <w:r w:rsidR="003505E0">
          <w:rPr>
            <w:webHidden/>
          </w:rPr>
          <w:t>4</w:t>
        </w:r>
        <w:r w:rsidR="003505E0">
          <w:rPr>
            <w:webHidden/>
          </w:rPr>
          <w:fldChar w:fldCharType="end"/>
        </w:r>
      </w:hyperlink>
    </w:p>
    <w:p w:rsidR="003505E0" w:rsidRDefault="007D7EFE">
      <w:pPr>
        <w:pStyle w:val="TOC1"/>
        <w:tabs>
          <w:tab w:val="left" w:pos="1000"/>
        </w:tabs>
        <w:rPr>
          <w:rFonts w:eastAsiaTheme="minorEastAsia" w:cstheme="minorBidi"/>
          <w:b w:val="0"/>
          <w:color w:val="auto"/>
          <w:sz w:val="22"/>
          <w:szCs w:val="22"/>
        </w:rPr>
      </w:pPr>
      <w:hyperlink w:anchor="_Toc485369952" w:history="1">
        <w:r w:rsidR="003505E0" w:rsidRPr="005F3763">
          <w:rPr>
            <w:rStyle w:val="Hyperlink"/>
          </w:rPr>
          <w:t>3</w:t>
        </w:r>
        <w:r w:rsidR="003505E0">
          <w:rPr>
            <w:rFonts w:eastAsiaTheme="minorEastAsia" w:cstheme="minorBidi"/>
            <w:b w:val="0"/>
            <w:color w:val="auto"/>
            <w:sz w:val="22"/>
            <w:szCs w:val="22"/>
          </w:rPr>
          <w:tab/>
        </w:r>
        <w:r w:rsidR="003505E0" w:rsidRPr="005F3763">
          <w:rPr>
            <w:rStyle w:val="Hyperlink"/>
          </w:rPr>
          <w:t>KPFT details</w:t>
        </w:r>
        <w:r w:rsidR="003505E0">
          <w:rPr>
            <w:webHidden/>
          </w:rPr>
          <w:tab/>
        </w:r>
        <w:r w:rsidR="003505E0">
          <w:rPr>
            <w:webHidden/>
          </w:rPr>
          <w:fldChar w:fldCharType="begin"/>
        </w:r>
        <w:r w:rsidR="003505E0">
          <w:rPr>
            <w:webHidden/>
          </w:rPr>
          <w:instrText xml:space="preserve"> PAGEREF _Toc485369952 \h </w:instrText>
        </w:r>
        <w:r w:rsidR="003505E0">
          <w:rPr>
            <w:webHidden/>
          </w:rPr>
        </w:r>
        <w:r w:rsidR="003505E0">
          <w:rPr>
            <w:webHidden/>
          </w:rPr>
          <w:fldChar w:fldCharType="separate"/>
        </w:r>
        <w:r w:rsidR="003505E0">
          <w:rPr>
            <w:webHidden/>
          </w:rPr>
          <w:t>4</w:t>
        </w:r>
        <w:r w:rsidR="003505E0">
          <w:rPr>
            <w:webHidden/>
          </w:rPr>
          <w:fldChar w:fldCharType="end"/>
        </w:r>
      </w:hyperlink>
    </w:p>
    <w:p w:rsidR="003505E0" w:rsidRDefault="007D7EFE">
      <w:pPr>
        <w:pStyle w:val="TOC2"/>
        <w:rPr>
          <w:rFonts w:eastAsiaTheme="minorEastAsia" w:cstheme="minorBidi"/>
          <w:b w:val="0"/>
          <w:color w:val="auto"/>
          <w:sz w:val="22"/>
          <w:szCs w:val="22"/>
        </w:rPr>
      </w:pPr>
      <w:hyperlink w:anchor="_Toc485369953" w:history="1">
        <w:r w:rsidR="003505E0" w:rsidRPr="005F3763">
          <w:rPr>
            <w:rStyle w:val="Hyperlink"/>
          </w:rPr>
          <w:t>3.1 Overview of the KPFT ATCW system</w:t>
        </w:r>
        <w:r w:rsidR="003505E0">
          <w:rPr>
            <w:webHidden/>
          </w:rPr>
          <w:tab/>
        </w:r>
        <w:r w:rsidR="003505E0">
          <w:rPr>
            <w:webHidden/>
          </w:rPr>
          <w:fldChar w:fldCharType="begin"/>
        </w:r>
        <w:r w:rsidR="003505E0">
          <w:rPr>
            <w:webHidden/>
          </w:rPr>
          <w:instrText xml:space="preserve"> PAGEREF _Toc485369953 \h </w:instrText>
        </w:r>
        <w:r w:rsidR="003505E0">
          <w:rPr>
            <w:webHidden/>
          </w:rPr>
        </w:r>
        <w:r w:rsidR="003505E0">
          <w:rPr>
            <w:webHidden/>
          </w:rPr>
          <w:fldChar w:fldCharType="separate"/>
        </w:r>
        <w:r w:rsidR="003505E0">
          <w:rPr>
            <w:webHidden/>
          </w:rPr>
          <w:t>4</w:t>
        </w:r>
        <w:r w:rsidR="003505E0">
          <w:rPr>
            <w:webHidden/>
          </w:rPr>
          <w:fldChar w:fldCharType="end"/>
        </w:r>
      </w:hyperlink>
    </w:p>
    <w:p w:rsidR="003505E0" w:rsidRDefault="007D7EFE">
      <w:pPr>
        <w:pStyle w:val="TOC3"/>
        <w:rPr>
          <w:b w:val="0"/>
          <w:color w:val="auto"/>
          <w:sz w:val="22"/>
          <w:szCs w:val="22"/>
        </w:rPr>
      </w:pPr>
      <w:hyperlink w:anchor="_Toc485369954" w:history="1">
        <w:r w:rsidR="003505E0" w:rsidRPr="005F3763">
          <w:rPr>
            <w:rStyle w:val="Hyperlink"/>
          </w:rPr>
          <w:t>3.1.1 Overview of the ATCW system</w:t>
        </w:r>
        <w:r w:rsidR="003505E0">
          <w:rPr>
            <w:webHidden/>
          </w:rPr>
          <w:tab/>
        </w:r>
        <w:r w:rsidR="003505E0">
          <w:rPr>
            <w:webHidden/>
          </w:rPr>
          <w:fldChar w:fldCharType="begin"/>
        </w:r>
        <w:r w:rsidR="003505E0">
          <w:rPr>
            <w:webHidden/>
          </w:rPr>
          <w:instrText xml:space="preserve"> PAGEREF _Toc485369954 \h </w:instrText>
        </w:r>
        <w:r w:rsidR="003505E0">
          <w:rPr>
            <w:webHidden/>
          </w:rPr>
        </w:r>
        <w:r w:rsidR="003505E0">
          <w:rPr>
            <w:webHidden/>
          </w:rPr>
          <w:fldChar w:fldCharType="separate"/>
        </w:r>
        <w:r w:rsidR="003505E0">
          <w:rPr>
            <w:webHidden/>
          </w:rPr>
          <w:t>4</w:t>
        </w:r>
        <w:r w:rsidR="003505E0">
          <w:rPr>
            <w:webHidden/>
          </w:rPr>
          <w:fldChar w:fldCharType="end"/>
        </w:r>
      </w:hyperlink>
    </w:p>
    <w:p w:rsidR="003505E0" w:rsidRDefault="007D7EFE">
      <w:pPr>
        <w:pStyle w:val="TOC3"/>
        <w:rPr>
          <w:b w:val="0"/>
          <w:color w:val="auto"/>
          <w:sz w:val="22"/>
          <w:szCs w:val="22"/>
        </w:rPr>
      </w:pPr>
      <w:hyperlink w:anchor="_Toc485369955" w:history="1">
        <w:r w:rsidR="003505E0" w:rsidRPr="005F3763">
          <w:rPr>
            <w:rStyle w:val="Hyperlink"/>
          </w:rPr>
          <w:t>3.1.2 KPFT carcass utilisation system</w:t>
        </w:r>
        <w:r w:rsidR="003505E0">
          <w:rPr>
            <w:webHidden/>
          </w:rPr>
          <w:tab/>
        </w:r>
        <w:r w:rsidR="003505E0">
          <w:rPr>
            <w:webHidden/>
          </w:rPr>
          <w:fldChar w:fldCharType="begin"/>
        </w:r>
        <w:r w:rsidR="003505E0">
          <w:rPr>
            <w:webHidden/>
          </w:rPr>
          <w:instrText xml:space="preserve"> PAGEREF _Toc485369955 \h </w:instrText>
        </w:r>
        <w:r w:rsidR="003505E0">
          <w:rPr>
            <w:webHidden/>
          </w:rPr>
        </w:r>
        <w:r w:rsidR="003505E0">
          <w:rPr>
            <w:webHidden/>
          </w:rPr>
          <w:fldChar w:fldCharType="separate"/>
        </w:r>
        <w:r w:rsidR="003505E0">
          <w:rPr>
            <w:webHidden/>
          </w:rPr>
          <w:t>5</w:t>
        </w:r>
        <w:r w:rsidR="003505E0">
          <w:rPr>
            <w:webHidden/>
          </w:rPr>
          <w:fldChar w:fldCharType="end"/>
        </w:r>
      </w:hyperlink>
    </w:p>
    <w:p w:rsidR="003505E0" w:rsidRDefault="007D7EFE">
      <w:pPr>
        <w:pStyle w:val="TOC2"/>
        <w:rPr>
          <w:rFonts w:eastAsiaTheme="minorEastAsia" w:cstheme="minorBidi"/>
          <w:b w:val="0"/>
          <w:color w:val="auto"/>
          <w:sz w:val="22"/>
          <w:szCs w:val="22"/>
        </w:rPr>
      </w:pPr>
      <w:hyperlink w:anchor="_Toc485369956" w:history="1">
        <w:r w:rsidR="003505E0" w:rsidRPr="005F3763">
          <w:rPr>
            <w:rStyle w:val="Hyperlink"/>
          </w:rPr>
          <w:t>3.2 Licensing and regulation</w:t>
        </w:r>
        <w:r w:rsidR="003505E0">
          <w:rPr>
            <w:webHidden/>
          </w:rPr>
          <w:tab/>
        </w:r>
        <w:r w:rsidR="003505E0">
          <w:rPr>
            <w:webHidden/>
          </w:rPr>
          <w:fldChar w:fldCharType="begin"/>
        </w:r>
        <w:r w:rsidR="003505E0">
          <w:rPr>
            <w:webHidden/>
          </w:rPr>
          <w:instrText xml:space="preserve"> PAGEREF _Toc485369956 \h </w:instrText>
        </w:r>
        <w:r w:rsidR="003505E0">
          <w:rPr>
            <w:webHidden/>
          </w:rPr>
        </w:r>
        <w:r w:rsidR="003505E0">
          <w:rPr>
            <w:webHidden/>
          </w:rPr>
          <w:fldChar w:fldCharType="separate"/>
        </w:r>
        <w:r w:rsidR="003505E0">
          <w:rPr>
            <w:webHidden/>
          </w:rPr>
          <w:t>6</w:t>
        </w:r>
        <w:r w:rsidR="003505E0">
          <w:rPr>
            <w:webHidden/>
          </w:rPr>
          <w:fldChar w:fldCharType="end"/>
        </w:r>
      </w:hyperlink>
    </w:p>
    <w:p w:rsidR="003505E0" w:rsidRDefault="007D7EFE">
      <w:pPr>
        <w:pStyle w:val="TOC3"/>
        <w:rPr>
          <w:b w:val="0"/>
          <w:color w:val="auto"/>
          <w:sz w:val="22"/>
          <w:szCs w:val="22"/>
        </w:rPr>
      </w:pPr>
      <w:hyperlink w:anchor="_Toc485369957" w:history="1">
        <w:r w:rsidR="003505E0" w:rsidRPr="005F3763">
          <w:rPr>
            <w:rStyle w:val="Hyperlink"/>
          </w:rPr>
          <w:t>3.2.1  Landholders</w:t>
        </w:r>
        <w:r w:rsidR="003505E0">
          <w:rPr>
            <w:webHidden/>
          </w:rPr>
          <w:tab/>
        </w:r>
        <w:r w:rsidR="003505E0">
          <w:rPr>
            <w:webHidden/>
          </w:rPr>
          <w:fldChar w:fldCharType="begin"/>
        </w:r>
        <w:r w:rsidR="003505E0">
          <w:rPr>
            <w:webHidden/>
          </w:rPr>
          <w:instrText xml:space="preserve"> PAGEREF _Toc485369957 \h </w:instrText>
        </w:r>
        <w:r w:rsidR="003505E0">
          <w:rPr>
            <w:webHidden/>
          </w:rPr>
        </w:r>
        <w:r w:rsidR="003505E0">
          <w:rPr>
            <w:webHidden/>
          </w:rPr>
          <w:fldChar w:fldCharType="separate"/>
        </w:r>
        <w:r w:rsidR="003505E0">
          <w:rPr>
            <w:webHidden/>
          </w:rPr>
          <w:t>6</w:t>
        </w:r>
        <w:r w:rsidR="003505E0">
          <w:rPr>
            <w:webHidden/>
          </w:rPr>
          <w:fldChar w:fldCharType="end"/>
        </w:r>
      </w:hyperlink>
    </w:p>
    <w:p w:rsidR="003505E0" w:rsidRDefault="007D7EFE">
      <w:pPr>
        <w:pStyle w:val="TOC2"/>
        <w:rPr>
          <w:rFonts w:eastAsiaTheme="minorEastAsia" w:cstheme="minorBidi"/>
          <w:b w:val="0"/>
          <w:color w:val="auto"/>
          <w:sz w:val="22"/>
          <w:szCs w:val="22"/>
        </w:rPr>
      </w:pPr>
      <w:hyperlink w:anchor="_Toc485369958" w:history="1">
        <w:r w:rsidR="003505E0" w:rsidRPr="005F3763">
          <w:rPr>
            <w:rStyle w:val="Hyperlink"/>
          </w:rPr>
          <w:t>3.3 Current and predicted carcass utilisation</w:t>
        </w:r>
        <w:r w:rsidR="003505E0">
          <w:rPr>
            <w:webHidden/>
          </w:rPr>
          <w:tab/>
        </w:r>
        <w:r w:rsidR="003505E0">
          <w:rPr>
            <w:webHidden/>
          </w:rPr>
          <w:fldChar w:fldCharType="begin"/>
        </w:r>
        <w:r w:rsidR="003505E0">
          <w:rPr>
            <w:webHidden/>
          </w:rPr>
          <w:instrText xml:space="preserve"> PAGEREF _Toc485369958 \h </w:instrText>
        </w:r>
        <w:r w:rsidR="003505E0">
          <w:rPr>
            <w:webHidden/>
          </w:rPr>
        </w:r>
        <w:r w:rsidR="003505E0">
          <w:rPr>
            <w:webHidden/>
          </w:rPr>
          <w:fldChar w:fldCharType="separate"/>
        </w:r>
        <w:r w:rsidR="003505E0">
          <w:rPr>
            <w:webHidden/>
          </w:rPr>
          <w:t>7</w:t>
        </w:r>
        <w:r w:rsidR="003505E0">
          <w:rPr>
            <w:webHidden/>
          </w:rPr>
          <w:fldChar w:fldCharType="end"/>
        </w:r>
      </w:hyperlink>
    </w:p>
    <w:p w:rsidR="003505E0" w:rsidRDefault="007D7EFE">
      <w:pPr>
        <w:pStyle w:val="TOC2"/>
        <w:rPr>
          <w:rFonts w:eastAsiaTheme="minorEastAsia" w:cstheme="minorBidi"/>
          <w:b w:val="0"/>
          <w:color w:val="auto"/>
          <w:sz w:val="22"/>
          <w:szCs w:val="22"/>
        </w:rPr>
      </w:pPr>
      <w:hyperlink w:anchor="_Toc485369959" w:history="1">
        <w:r w:rsidR="003505E0" w:rsidRPr="005F3763">
          <w:rPr>
            <w:rStyle w:val="Hyperlink"/>
          </w:rPr>
          <w:t>3.4 Method of control</w:t>
        </w:r>
        <w:r w:rsidR="003505E0">
          <w:rPr>
            <w:webHidden/>
          </w:rPr>
          <w:tab/>
        </w:r>
        <w:r w:rsidR="003505E0">
          <w:rPr>
            <w:webHidden/>
          </w:rPr>
          <w:fldChar w:fldCharType="begin"/>
        </w:r>
        <w:r w:rsidR="003505E0">
          <w:rPr>
            <w:webHidden/>
          </w:rPr>
          <w:instrText xml:space="preserve"> PAGEREF _Toc485369959 \h </w:instrText>
        </w:r>
        <w:r w:rsidR="003505E0">
          <w:rPr>
            <w:webHidden/>
          </w:rPr>
        </w:r>
        <w:r w:rsidR="003505E0">
          <w:rPr>
            <w:webHidden/>
          </w:rPr>
          <w:fldChar w:fldCharType="separate"/>
        </w:r>
        <w:r w:rsidR="003505E0">
          <w:rPr>
            <w:webHidden/>
          </w:rPr>
          <w:t>8</w:t>
        </w:r>
        <w:r w:rsidR="003505E0">
          <w:rPr>
            <w:webHidden/>
          </w:rPr>
          <w:fldChar w:fldCharType="end"/>
        </w:r>
      </w:hyperlink>
    </w:p>
    <w:p w:rsidR="003505E0" w:rsidRDefault="007D7EFE">
      <w:pPr>
        <w:pStyle w:val="TOC2"/>
        <w:rPr>
          <w:rFonts w:eastAsiaTheme="minorEastAsia" w:cstheme="minorBidi"/>
          <w:b w:val="0"/>
          <w:color w:val="auto"/>
          <w:sz w:val="22"/>
          <w:szCs w:val="22"/>
        </w:rPr>
      </w:pPr>
      <w:hyperlink w:anchor="_Toc485369960" w:history="1">
        <w:r w:rsidR="003505E0" w:rsidRPr="005F3763">
          <w:rPr>
            <w:rStyle w:val="Hyperlink"/>
          </w:rPr>
          <w:t>3.5 Timing and duration</w:t>
        </w:r>
        <w:r w:rsidR="003505E0">
          <w:rPr>
            <w:webHidden/>
          </w:rPr>
          <w:tab/>
        </w:r>
        <w:r w:rsidR="003505E0">
          <w:rPr>
            <w:webHidden/>
          </w:rPr>
          <w:fldChar w:fldCharType="begin"/>
        </w:r>
        <w:r w:rsidR="003505E0">
          <w:rPr>
            <w:webHidden/>
          </w:rPr>
          <w:instrText xml:space="preserve"> PAGEREF _Toc485369960 \h </w:instrText>
        </w:r>
        <w:r w:rsidR="003505E0">
          <w:rPr>
            <w:webHidden/>
          </w:rPr>
        </w:r>
        <w:r w:rsidR="003505E0">
          <w:rPr>
            <w:webHidden/>
          </w:rPr>
          <w:fldChar w:fldCharType="separate"/>
        </w:r>
        <w:r w:rsidR="003505E0">
          <w:rPr>
            <w:webHidden/>
          </w:rPr>
          <w:t>9</w:t>
        </w:r>
        <w:r w:rsidR="003505E0">
          <w:rPr>
            <w:webHidden/>
          </w:rPr>
          <w:fldChar w:fldCharType="end"/>
        </w:r>
      </w:hyperlink>
    </w:p>
    <w:p w:rsidR="003505E0" w:rsidRDefault="007D7EFE">
      <w:pPr>
        <w:pStyle w:val="TOC2"/>
        <w:rPr>
          <w:rFonts w:eastAsiaTheme="minorEastAsia" w:cstheme="minorBidi"/>
          <w:b w:val="0"/>
          <w:color w:val="auto"/>
          <w:sz w:val="22"/>
          <w:szCs w:val="22"/>
        </w:rPr>
      </w:pPr>
      <w:hyperlink w:anchor="_Toc485369961" w:history="1">
        <w:r w:rsidR="003505E0" w:rsidRPr="005F3763">
          <w:rPr>
            <w:rStyle w:val="Hyperlink"/>
          </w:rPr>
          <w:t>3.6 Existing stocks</w:t>
        </w:r>
        <w:r w:rsidR="003505E0">
          <w:rPr>
            <w:webHidden/>
          </w:rPr>
          <w:tab/>
        </w:r>
        <w:r w:rsidR="003505E0">
          <w:rPr>
            <w:webHidden/>
          </w:rPr>
          <w:fldChar w:fldCharType="begin"/>
        </w:r>
        <w:r w:rsidR="003505E0">
          <w:rPr>
            <w:webHidden/>
          </w:rPr>
          <w:instrText xml:space="preserve"> PAGEREF _Toc485369961 \h </w:instrText>
        </w:r>
        <w:r w:rsidR="003505E0">
          <w:rPr>
            <w:webHidden/>
          </w:rPr>
        </w:r>
        <w:r w:rsidR="003505E0">
          <w:rPr>
            <w:webHidden/>
          </w:rPr>
          <w:fldChar w:fldCharType="separate"/>
        </w:r>
        <w:r w:rsidR="003505E0">
          <w:rPr>
            <w:webHidden/>
          </w:rPr>
          <w:t>9</w:t>
        </w:r>
        <w:r w:rsidR="003505E0">
          <w:rPr>
            <w:webHidden/>
          </w:rPr>
          <w:fldChar w:fldCharType="end"/>
        </w:r>
      </w:hyperlink>
    </w:p>
    <w:p w:rsidR="003505E0" w:rsidRDefault="007D7EFE">
      <w:pPr>
        <w:pStyle w:val="TOC1"/>
        <w:tabs>
          <w:tab w:val="left" w:pos="1000"/>
        </w:tabs>
        <w:rPr>
          <w:rFonts w:eastAsiaTheme="minorEastAsia" w:cstheme="minorBidi"/>
          <w:b w:val="0"/>
          <w:color w:val="auto"/>
          <w:sz w:val="22"/>
          <w:szCs w:val="22"/>
        </w:rPr>
      </w:pPr>
      <w:hyperlink w:anchor="_Toc485369962" w:history="1">
        <w:r w:rsidR="003505E0" w:rsidRPr="005F3763">
          <w:rPr>
            <w:rStyle w:val="Hyperlink"/>
          </w:rPr>
          <w:t>4</w:t>
        </w:r>
        <w:r w:rsidR="003505E0">
          <w:rPr>
            <w:rFonts w:eastAsiaTheme="minorEastAsia" w:cstheme="minorBidi"/>
            <w:b w:val="0"/>
            <w:color w:val="auto"/>
            <w:sz w:val="22"/>
            <w:szCs w:val="22"/>
          </w:rPr>
          <w:tab/>
        </w:r>
        <w:r w:rsidR="003505E0" w:rsidRPr="005F3763">
          <w:rPr>
            <w:rStyle w:val="Hyperlink"/>
          </w:rPr>
          <w:t>Impacts of the KPFT on the Eastern Grey Kangaroo and Western Grey Kangaroo</w:t>
        </w:r>
        <w:r w:rsidR="003505E0">
          <w:rPr>
            <w:webHidden/>
          </w:rPr>
          <w:tab/>
        </w:r>
        <w:r w:rsidR="003505E0">
          <w:rPr>
            <w:webHidden/>
          </w:rPr>
          <w:fldChar w:fldCharType="begin"/>
        </w:r>
        <w:r w:rsidR="003505E0">
          <w:rPr>
            <w:webHidden/>
          </w:rPr>
          <w:instrText xml:space="preserve"> PAGEREF _Toc485369962 \h </w:instrText>
        </w:r>
        <w:r w:rsidR="003505E0">
          <w:rPr>
            <w:webHidden/>
          </w:rPr>
        </w:r>
        <w:r w:rsidR="003505E0">
          <w:rPr>
            <w:webHidden/>
          </w:rPr>
          <w:fldChar w:fldCharType="separate"/>
        </w:r>
        <w:r w:rsidR="003505E0">
          <w:rPr>
            <w:webHidden/>
          </w:rPr>
          <w:t>9</w:t>
        </w:r>
        <w:r w:rsidR="003505E0">
          <w:rPr>
            <w:webHidden/>
          </w:rPr>
          <w:fldChar w:fldCharType="end"/>
        </w:r>
      </w:hyperlink>
    </w:p>
    <w:p w:rsidR="003505E0" w:rsidRDefault="007D7EFE">
      <w:pPr>
        <w:pStyle w:val="TOC2"/>
        <w:rPr>
          <w:rFonts w:eastAsiaTheme="minorEastAsia" w:cstheme="minorBidi"/>
          <w:b w:val="0"/>
          <w:color w:val="auto"/>
          <w:sz w:val="22"/>
          <w:szCs w:val="22"/>
        </w:rPr>
      </w:pPr>
      <w:hyperlink w:anchor="_Toc485369963" w:history="1">
        <w:r w:rsidR="003505E0" w:rsidRPr="005F3763">
          <w:rPr>
            <w:rStyle w:val="Hyperlink"/>
          </w:rPr>
          <w:t>4.1 Distribution, conservation status and biology</w:t>
        </w:r>
        <w:r w:rsidR="003505E0">
          <w:rPr>
            <w:webHidden/>
          </w:rPr>
          <w:tab/>
        </w:r>
        <w:r w:rsidR="003505E0">
          <w:rPr>
            <w:webHidden/>
          </w:rPr>
          <w:fldChar w:fldCharType="begin"/>
        </w:r>
        <w:r w:rsidR="003505E0">
          <w:rPr>
            <w:webHidden/>
          </w:rPr>
          <w:instrText xml:space="preserve"> PAGEREF _Toc485369963 \h </w:instrText>
        </w:r>
        <w:r w:rsidR="003505E0">
          <w:rPr>
            <w:webHidden/>
          </w:rPr>
        </w:r>
        <w:r w:rsidR="003505E0">
          <w:rPr>
            <w:webHidden/>
          </w:rPr>
          <w:fldChar w:fldCharType="separate"/>
        </w:r>
        <w:r w:rsidR="003505E0">
          <w:rPr>
            <w:webHidden/>
          </w:rPr>
          <w:t>9</w:t>
        </w:r>
        <w:r w:rsidR="003505E0">
          <w:rPr>
            <w:webHidden/>
          </w:rPr>
          <w:fldChar w:fldCharType="end"/>
        </w:r>
      </w:hyperlink>
    </w:p>
    <w:p w:rsidR="003505E0" w:rsidRDefault="007D7EFE">
      <w:pPr>
        <w:pStyle w:val="TOC2"/>
        <w:rPr>
          <w:rFonts w:eastAsiaTheme="minorEastAsia" w:cstheme="minorBidi"/>
          <w:b w:val="0"/>
          <w:color w:val="auto"/>
          <w:sz w:val="22"/>
          <w:szCs w:val="22"/>
        </w:rPr>
      </w:pPr>
      <w:hyperlink w:anchor="_Toc485369964" w:history="1">
        <w:r w:rsidR="003505E0" w:rsidRPr="005F3763">
          <w:rPr>
            <w:rStyle w:val="Hyperlink"/>
          </w:rPr>
          <w:t>4.2 Threats and assessment of impacts</w:t>
        </w:r>
        <w:r w:rsidR="003505E0">
          <w:rPr>
            <w:webHidden/>
          </w:rPr>
          <w:tab/>
        </w:r>
        <w:r w:rsidR="003505E0">
          <w:rPr>
            <w:webHidden/>
          </w:rPr>
          <w:fldChar w:fldCharType="begin"/>
        </w:r>
        <w:r w:rsidR="003505E0">
          <w:rPr>
            <w:webHidden/>
          </w:rPr>
          <w:instrText xml:space="preserve"> PAGEREF _Toc485369964 \h </w:instrText>
        </w:r>
        <w:r w:rsidR="003505E0">
          <w:rPr>
            <w:webHidden/>
          </w:rPr>
        </w:r>
        <w:r w:rsidR="003505E0">
          <w:rPr>
            <w:webHidden/>
          </w:rPr>
          <w:fldChar w:fldCharType="separate"/>
        </w:r>
        <w:r w:rsidR="003505E0">
          <w:rPr>
            <w:webHidden/>
          </w:rPr>
          <w:t>11</w:t>
        </w:r>
        <w:r w:rsidR="003505E0">
          <w:rPr>
            <w:webHidden/>
          </w:rPr>
          <w:fldChar w:fldCharType="end"/>
        </w:r>
      </w:hyperlink>
    </w:p>
    <w:p w:rsidR="003505E0" w:rsidRDefault="007D7EFE">
      <w:pPr>
        <w:pStyle w:val="TOC1"/>
        <w:tabs>
          <w:tab w:val="left" w:pos="1000"/>
        </w:tabs>
        <w:rPr>
          <w:rFonts w:eastAsiaTheme="minorEastAsia" w:cstheme="minorBidi"/>
          <w:b w:val="0"/>
          <w:color w:val="auto"/>
          <w:sz w:val="22"/>
          <w:szCs w:val="22"/>
        </w:rPr>
      </w:pPr>
      <w:hyperlink w:anchor="_Toc485369965" w:history="1">
        <w:r w:rsidR="003505E0" w:rsidRPr="005F3763">
          <w:rPr>
            <w:rStyle w:val="Hyperlink"/>
          </w:rPr>
          <w:t>5</w:t>
        </w:r>
        <w:r w:rsidR="003505E0">
          <w:rPr>
            <w:rFonts w:eastAsiaTheme="minorEastAsia" w:cstheme="minorBidi"/>
            <w:b w:val="0"/>
            <w:color w:val="auto"/>
            <w:sz w:val="22"/>
            <w:szCs w:val="22"/>
          </w:rPr>
          <w:tab/>
        </w:r>
        <w:r w:rsidR="003505E0" w:rsidRPr="005F3763">
          <w:rPr>
            <w:rStyle w:val="Hyperlink"/>
          </w:rPr>
          <w:t>Monitoring and assessment</w:t>
        </w:r>
        <w:r w:rsidR="003505E0">
          <w:rPr>
            <w:webHidden/>
          </w:rPr>
          <w:tab/>
        </w:r>
        <w:r w:rsidR="003505E0">
          <w:rPr>
            <w:webHidden/>
          </w:rPr>
          <w:fldChar w:fldCharType="begin"/>
        </w:r>
        <w:r w:rsidR="003505E0">
          <w:rPr>
            <w:webHidden/>
          </w:rPr>
          <w:instrText xml:space="preserve"> PAGEREF _Toc485369965 \h </w:instrText>
        </w:r>
        <w:r w:rsidR="003505E0">
          <w:rPr>
            <w:webHidden/>
          </w:rPr>
        </w:r>
        <w:r w:rsidR="003505E0">
          <w:rPr>
            <w:webHidden/>
          </w:rPr>
          <w:fldChar w:fldCharType="separate"/>
        </w:r>
        <w:r w:rsidR="003505E0">
          <w:rPr>
            <w:webHidden/>
          </w:rPr>
          <w:t>12</w:t>
        </w:r>
        <w:r w:rsidR="003505E0">
          <w:rPr>
            <w:webHidden/>
          </w:rPr>
          <w:fldChar w:fldCharType="end"/>
        </w:r>
      </w:hyperlink>
    </w:p>
    <w:p w:rsidR="003505E0" w:rsidRDefault="007D7EFE">
      <w:pPr>
        <w:pStyle w:val="TOC1"/>
        <w:tabs>
          <w:tab w:val="left" w:pos="1000"/>
        </w:tabs>
        <w:rPr>
          <w:rFonts w:eastAsiaTheme="minorEastAsia" w:cstheme="minorBidi"/>
          <w:b w:val="0"/>
          <w:color w:val="auto"/>
          <w:sz w:val="22"/>
          <w:szCs w:val="22"/>
        </w:rPr>
      </w:pPr>
      <w:hyperlink w:anchor="_Toc485369966" w:history="1">
        <w:r w:rsidR="003505E0" w:rsidRPr="005F3763">
          <w:rPr>
            <w:rStyle w:val="Hyperlink"/>
          </w:rPr>
          <w:t>6</w:t>
        </w:r>
        <w:r w:rsidR="003505E0">
          <w:rPr>
            <w:rFonts w:eastAsiaTheme="minorEastAsia" w:cstheme="minorBidi"/>
            <w:b w:val="0"/>
            <w:color w:val="auto"/>
            <w:sz w:val="22"/>
            <w:szCs w:val="22"/>
          </w:rPr>
          <w:tab/>
        </w:r>
        <w:r w:rsidR="003505E0" w:rsidRPr="005F3763">
          <w:rPr>
            <w:rStyle w:val="Hyperlink"/>
          </w:rPr>
          <w:t>Management strategies</w:t>
        </w:r>
        <w:r w:rsidR="003505E0">
          <w:rPr>
            <w:webHidden/>
          </w:rPr>
          <w:tab/>
        </w:r>
        <w:r w:rsidR="003505E0">
          <w:rPr>
            <w:webHidden/>
          </w:rPr>
          <w:fldChar w:fldCharType="begin"/>
        </w:r>
        <w:r w:rsidR="003505E0">
          <w:rPr>
            <w:webHidden/>
          </w:rPr>
          <w:instrText xml:space="preserve"> PAGEREF _Toc485369966 \h </w:instrText>
        </w:r>
        <w:r w:rsidR="003505E0">
          <w:rPr>
            <w:webHidden/>
          </w:rPr>
        </w:r>
        <w:r w:rsidR="003505E0">
          <w:rPr>
            <w:webHidden/>
          </w:rPr>
          <w:fldChar w:fldCharType="separate"/>
        </w:r>
        <w:r w:rsidR="003505E0">
          <w:rPr>
            <w:webHidden/>
          </w:rPr>
          <w:t>12</w:t>
        </w:r>
        <w:r w:rsidR="003505E0">
          <w:rPr>
            <w:webHidden/>
          </w:rPr>
          <w:fldChar w:fldCharType="end"/>
        </w:r>
      </w:hyperlink>
    </w:p>
    <w:p w:rsidR="003505E0" w:rsidRDefault="007D7EFE">
      <w:pPr>
        <w:pStyle w:val="TOC1"/>
        <w:tabs>
          <w:tab w:val="left" w:pos="1000"/>
        </w:tabs>
        <w:rPr>
          <w:rFonts w:eastAsiaTheme="minorEastAsia" w:cstheme="minorBidi"/>
          <w:b w:val="0"/>
          <w:color w:val="auto"/>
          <w:sz w:val="22"/>
          <w:szCs w:val="22"/>
        </w:rPr>
      </w:pPr>
      <w:hyperlink w:anchor="_Toc485369967" w:history="1">
        <w:r w:rsidR="003505E0" w:rsidRPr="005F3763">
          <w:rPr>
            <w:rStyle w:val="Hyperlink"/>
          </w:rPr>
          <w:t>7</w:t>
        </w:r>
        <w:r w:rsidR="003505E0">
          <w:rPr>
            <w:rFonts w:eastAsiaTheme="minorEastAsia" w:cstheme="minorBidi"/>
            <w:b w:val="0"/>
            <w:color w:val="auto"/>
            <w:sz w:val="22"/>
            <w:szCs w:val="22"/>
          </w:rPr>
          <w:tab/>
        </w:r>
        <w:r w:rsidR="003505E0" w:rsidRPr="005F3763">
          <w:rPr>
            <w:rStyle w:val="Hyperlink"/>
          </w:rPr>
          <w:t>Compliance</w:t>
        </w:r>
        <w:r w:rsidR="003505E0">
          <w:rPr>
            <w:webHidden/>
          </w:rPr>
          <w:tab/>
        </w:r>
        <w:r w:rsidR="003505E0">
          <w:rPr>
            <w:webHidden/>
          </w:rPr>
          <w:fldChar w:fldCharType="begin"/>
        </w:r>
        <w:r w:rsidR="003505E0">
          <w:rPr>
            <w:webHidden/>
          </w:rPr>
          <w:instrText xml:space="preserve"> PAGEREF _Toc485369967 \h </w:instrText>
        </w:r>
        <w:r w:rsidR="003505E0">
          <w:rPr>
            <w:webHidden/>
          </w:rPr>
        </w:r>
        <w:r w:rsidR="003505E0">
          <w:rPr>
            <w:webHidden/>
          </w:rPr>
          <w:fldChar w:fldCharType="separate"/>
        </w:r>
        <w:r w:rsidR="003505E0">
          <w:rPr>
            <w:webHidden/>
          </w:rPr>
          <w:t>13</w:t>
        </w:r>
        <w:r w:rsidR="003505E0">
          <w:rPr>
            <w:webHidden/>
          </w:rPr>
          <w:fldChar w:fldCharType="end"/>
        </w:r>
      </w:hyperlink>
    </w:p>
    <w:p w:rsidR="003505E0" w:rsidRDefault="007D7EFE">
      <w:pPr>
        <w:pStyle w:val="TOC1"/>
        <w:tabs>
          <w:tab w:val="left" w:pos="1000"/>
        </w:tabs>
        <w:rPr>
          <w:rFonts w:eastAsiaTheme="minorEastAsia" w:cstheme="minorBidi"/>
          <w:b w:val="0"/>
          <w:color w:val="auto"/>
          <w:sz w:val="22"/>
          <w:szCs w:val="22"/>
        </w:rPr>
      </w:pPr>
      <w:hyperlink w:anchor="_Toc485369968" w:history="1">
        <w:r w:rsidR="003505E0" w:rsidRPr="005F3763">
          <w:rPr>
            <w:rStyle w:val="Hyperlink"/>
          </w:rPr>
          <w:t>8</w:t>
        </w:r>
        <w:r w:rsidR="003505E0">
          <w:rPr>
            <w:rFonts w:eastAsiaTheme="minorEastAsia" w:cstheme="minorBidi"/>
            <w:b w:val="0"/>
            <w:color w:val="auto"/>
            <w:sz w:val="22"/>
            <w:szCs w:val="22"/>
          </w:rPr>
          <w:tab/>
        </w:r>
        <w:r w:rsidR="003505E0" w:rsidRPr="005F3763">
          <w:rPr>
            <w:rStyle w:val="Hyperlink"/>
          </w:rPr>
          <w:t>Reports</w:t>
        </w:r>
        <w:r w:rsidR="003505E0">
          <w:rPr>
            <w:webHidden/>
          </w:rPr>
          <w:tab/>
        </w:r>
        <w:r w:rsidR="003505E0">
          <w:rPr>
            <w:webHidden/>
          </w:rPr>
          <w:fldChar w:fldCharType="begin"/>
        </w:r>
        <w:r w:rsidR="003505E0">
          <w:rPr>
            <w:webHidden/>
          </w:rPr>
          <w:instrText xml:space="preserve"> PAGEREF _Toc485369968 \h </w:instrText>
        </w:r>
        <w:r w:rsidR="003505E0">
          <w:rPr>
            <w:webHidden/>
          </w:rPr>
        </w:r>
        <w:r w:rsidR="003505E0">
          <w:rPr>
            <w:webHidden/>
          </w:rPr>
          <w:fldChar w:fldCharType="separate"/>
        </w:r>
        <w:r w:rsidR="003505E0">
          <w:rPr>
            <w:webHidden/>
          </w:rPr>
          <w:t>13</w:t>
        </w:r>
        <w:r w:rsidR="003505E0">
          <w:rPr>
            <w:webHidden/>
          </w:rPr>
          <w:fldChar w:fldCharType="end"/>
        </w:r>
      </w:hyperlink>
    </w:p>
    <w:p w:rsidR="003505E0" w:rsidRDefault="007D7EFE">
      <w:pPr>
        <w:pStyle w:val="TOC1"/>
        <w:tabs>
          <w:tab w:val="left" w:pos="1000"/>
        </w:tabs>
        <w:rPr>
          <w:rFonts w:eastAsiaTheme="minorEastAsia" w:cstheme="minorBidi"/>
          <w:b w:val="0"/>
          <w:color w:val="auto"/>
          <w:sz w:val="22"/>
          <w:szCs w:val="22"/>
        </w:rPr>
      </w:pPr>
      <w:hyperlink w:anchor="_Toc485369969" w:history="1">
        <w:r w:rsidR="003505E0" w:rsidRPr="005F3763">
          <w:rPr>
            <w:rStyle w:val="Hyperlink"/>
          </w:rPr>
          <w:t>9</w:t>
        </w:r>
        <w:r w:rsidR="003505E0">
          <w:rPr>
            <w:rFonts w:eastAsiaTheme="minorEastAsia" w:cstheme="minorBidi"/>
            <w:b w:val="0"/>
            <w:color w:val="auto"/>
            <w:sz w:val="22"/>
            <w:szCs w:val="22"/>
          </w:rPr>
          <w:tab/>
        </w:r>
        <w:r w:rsidR="003505E0" w:rsidRPr="005F3763">
          <w:rPr>
            <w:rStyle w:val="Hyperlink"/>
          </w:rPr>
          <w:t>References</w:t>
        </w:r>
        <w:r w:rsidR="003505E0">
          <w:rPr>
            <w:webHidden/>
          </w:rPr>
          <w:tab/>
        </w:r>
        <w:r w:rsidR="003505E0">
          <w:rPr>
            <w:webHidden/>
          </w:rPr>
          <w:fldChar w:fldCharType="begin"/>
        </w:r>
        <w:r w:rsidR="003505E0">
          <w:rPr>
            <w:webHidden/>
          </w:rPr>
          <w:instrText xml:space="preserve"> PAGEREF _Toc485369969 \h </w:instrText>
        </w:r>
        <w:r w:rsidR="003505E0">
          <w:rPr>
            <w:webHidden/>
          </w:rPr>
        </w:r>
        <w:r w:rsidR="003505E0">
          <w:rPr>
            <w:webHidden/>
          </w:rPr>
          <w:fldChar w:fldCharType="separate"/>
        </w:r>
        <w:r w:rsidR="003505E0">
          <w:rPr>
            <w:webHidden/>
          </w:rPr>
          <w:t>13</w:t>
        </w:r>
        <w:r w:rsidR="003505E0">
          <w:rPr>
            <w:webHidden/>
          </w:rPr>
          <w:fldChar w:fldCharType="end"/>
        </w:r>
      </w:hyperlink>
    </w:p>
    <w:p w:rsidR="003505E0" w:rsidRDefault="007D7EFE">
      <w:pPr>
        <w:pStyle w:val="TOC1"/>
        <w:rPr>
          <w:rFonts w:eastAsiaTheme="minorEastAsia" w:cstheme="minorBidi"/>
          <w:b w:val="0"/>
          <w:color w:val="auto"/>
          <w:sz w:val="22"/>
          <w:szCs w:val="22"/>
        </w:rPr>
      </w:pPr>
      <w:hyperlink w:anchor="_Toc485369970" w:history="1">
        <w:r w:rsidR="003505E0" w:rsidRPr="005F3763">
          <w:rPr>
            <w:rStyle w:val="Hyperlink"/>
          </w:rPr>
          <w:t>Appendix 1 – Kangaroo survey method</w:t>
        </w:r>
        <w:r w:rsidR="003505E0">
          <w:rPr>
            <w:webHidden/>
          </w:rPr>
          <w:tab/>
        </w:r>
        <w:r w:rsidR="003505E0">
          <w:rPr>
            <w:webHidden/>
          </w:rPr>
          <w:fldChar w:fldCharType="begin"/>
        </w:r>
        <w:r w:rsidR="003505E0">
          <w:rPr>
            <w:webHidden/>
          </w:rPr>
          <w:instrText xml:space="preserve"> PAGEREF _Toc485369970 \h </w:instrText>
        </w:r>
        <w:r w:rsidR="003505E0">
          <w:rPr>
            <w:webHidden/>
          </w:rPr>
        </w:r>
        <w:r w:rsidR="003505E0">
          <w:rPr>
            <w:webHidden/>
          </w:rPr>
          <w:fldChar w:fldCharType="separate"/>
        </w:r>
        <w:r w:rsidR="003505E0">
          <w:rPr>
            <w:webHidden/>
          </w:rPr>
          <w:t>16</w:t>
        </w:r>
        <w:r w:rsidR="003505E0">
          <w:rPr>
            <w:webHidden/>
          </w:rPr>
          <w:fldChar w:fldCharType="end"/>
        </w:r>
      </w:hyperlink>
    </w:p>
    <w:p w:rsidR="008F4D3D" w:rsidRDefault="001F5D92" w:rsidP="00162B86">
      <w:r>
        <w:fldChar w:fldCharType="end"/>
      </w:r>
    </w:p>
    <w:p w:rsidR="00436277" w:rsidRDefault="00DB2F5C" w:rsidP="00162B86">
      <w:pPr>
        <w:sectPr w:rsidR="00436277" w:rsidSect="005E59CF">
          <w:headerReference w:type="even" r:id="rId22"/>
          <w:headerReference w:type="default" r:id="rId23"/>
          <w:footerReference w:type="even" r:id="rId24"/>
          <w:footerReference w:type="default" r:id="rId25"/>
          <w:pgSz w:w="11907" w:h="16840" w:code="9"/>
          <w:pgMar w:top="2268" w:right="1134" w:bottom="1134" w:left="1134" w:header="284" w:footer="284" w:gutter="0"/>
          <w:pgNumType w:start="1"/>
          <w:cols w:space="708"/>
          <w:docGrid w:linePitch="360"/>
        </w:sectPr>
      </w:pPr>
      <w:r>
        <w:t xml:space="preserve"> </w:t>
      </w:r>
    </w:p>
    <w:p w:rsidR="00330372" w:rsidRDefault="00336A4A" w:rsidP="00330372">
      <w:pPr>
        <w:pStyle w:val="Heading1"/>
      </w:pPr>
      <w:bookmarkStart w:id="3" w:name="_Toc485369944"/>
      <w:r>
        <w:t>1</w:t>
      </w:r>
      <w:r>
        <w:tab/>
      </w:r>
      <w:r w:rsidR="00330372">
        <w:t>Introduction</w:t>
      </w:r>
      <w:bookmarkEnd w:id="3"/>
    </w:p>
    <w:p w:rsidR="00330372" w:rsidRDefault="00330372" w:rsidP="00330372">
      <w:pPr>
        <w:jc w:val="both"/>
      </w:pPr>
    </w:p>
    <w:p w:rsidR="00330372" w:rsidRPr="00330372" w:rsidRDefault="00330372" w:rsidP="00330372">
      <w:pPr>
        <w:jc w:val="both"/>
      </w:pPr>
      <w:r w:rsidRPr="00330372">
        <w:t xml:space="preserve">The Department of Environment, Land, Water and Planning (DELWP) authorises the control of kangaroos in Victoria through the Authority to Control Wildlife (ATCW) system under section 28A of the </w:t>
      </w:r>
      <w:r w:rsidRPr="00330372">
        <w:rPr>
          <w:i/>
        </w:rPr>
        <w:t>Wildlife Act 1975</w:t>
      </w:r>
      <w:r w:rsidRPr="00330372">
        <w:t xml:space="preserve"> where they are damaging property (e.g. crops, pastures, fences).</w:t>
      </w:r>
    </w:p>
    <w:p w:rsidR="00330372" w:rsidRDefault="00330372" w:rsidP="00330372">
      <w:pPr>
        <w:jc w:val="both"/>
        <w:rPr>
          <w:lang w:val="en-GB"/>
        </w:rPr>
      </w:pPr>
    </w:p>
    <w:p w:rsidR="00330372" w:rsidRDefault="00330372" w:rsidP="00330372">
      <w:pPr>
        <w:jc w:val="both"/>
      </w:pPr>
      <w:r>
        <w:t>Prior to the KPFT, between</w:t>
      </w:r>
      <w:r w:rsidRPr="00784005">
        <w:t xml:space="preserve"> 30,000 to 70,000 kangaroos </w:t>
      </w:r>
      <w:r w:rsidR="00107AA6">
        <w:t>were</w:t>
      </w:r>
      <w:r w:rsidR="00107AA6" w:rsidRPr="00784005">
        <w:t xml:space="preserve"> </w:t>
      </w:r>
      <w:r w:rsidRPr="00784005">
        <w:t xml:space="preserve">being controlled </w:t>
      </w:r>
      <w:r>
        <w:t xml:space="preserve">in Victoria </w:t>
      </w:r>
      <w:r w:rsidRPr="00784005">
        <w:t xml:space="preserve">each year under the ATCW system. </w:t>
      </w:r>
      <w:r w:rsidRPr="00330372">
        <w:t>While authorisation holders are</w:t>
      </w:r>
      <w:r w:rsidRPr="00CD6E83">
        <w:t xml:space="preserve"> allowed to utilise the meat from</w:t>
      </w:r>
      <w:r>
        <w:t xml:space="preserve"> controlled</w:t>
      </w:r>
      <w:r w:rsidRPr="00CD6E83">
        <w:t xml:space="preserve"> kangaroos for personal use, the vast majority of the kangaroos </w:t>
      </w:r>
      <w:r>
        <w:t>a</w:t>
      </w:r>
      <w:r w:rsidRPr="00CD6E83">
        <w:t>re buried or left onsite to decompose.</w:t>
      </w:r>
    </w:p>
    <w:p w:rsidR="00330372" w:rsidRDefault="00330372" w:rsidP="00330372">
      <w:pPr>
        <w:jc w:val="both"/>
      </w:pPr>
    </w:p>
    <w:p w:rsidR="00330372" w:rsidRPr="00330372" w:rsidRDefault="00330372" w:rsidP="00330372">
      <w:pPr>
        <w:jc w:val="both"/>
      </w:pPr>
      <w:r w:rsidRPr="00330372">
        <w:t xml:space="preserve">In March 2014, the Victorian Government commenced a two-year Kangaroo Pet Food Trial (KPFT) which allowed the use of kangaroos shot under ATCWs to be used for processing into pet food. A secondary use also under the trial was the export of the kangaroo skins overseas. </w:t>
      </w:r>
    </w:p>
    <w:p w:rsidR="00330372" w:rsidRPr="00330372" w:rsidRDefault="00330372" w:rsidP="00330372">
      <w:pPr>
        <w:jc w:val="both"/>
      </w:pPr>
    </w:p>
    <w:p w:rsidR="00330372" w:rsidRPr="00330372" w:rsidRDefault="00330372" w:rsidP="00330372">
      <w:pPr>
        <w:jc w:val="both"/>
      </w:pPr>
      <w:r w:rsidRPr="00330372">
        <w:t xml:space="preserve">In February 2016, the Victorian Government announced that the trial would be extended for another two years to March 2018. The extension of the trial is considered to be the 'second phase' of the original trial ('phase one'). The extension of the trial resulted in the expansion of the trial into new areas, commencing on the 19th September 2016, and </w:t>
      </w:r>
      <w:r w:rsidRPr="00763C1A">
        <w:t>will allow the testing of a number of additional objectives</w:t>
      </w:r>
      <w:r>
        <w:t>, as outlined in section 2.1.</w:t>
      </w:r>
    </w:p>
    <w:p w:rsidR="00330372" w:rsidRPr="00330372" w:rsidRDefault="00330372" w:rsidP="00330372">
      <w:pPr>
        <w:jc w:val="both"/>
      </w:pPr>
    </w:p>
    <w:p w:rsidR="00330372" w:rsidRDefault="00330372" w:rsidP="00330372">
      <w:pPr>
        <w:jc w:val="both"/>
      </w:pPr>
      <w:r w:rsidRPr="00330372">
        <w:t xml:space="preserve">The export of wildlife products from Australia requires Commonwealth Government approval under the </w:t>
      </w:r>
      <w:r w:rsidRPr="00330372">
        <w:rPr>
          <w:i/>
        </w:rPr>
        <w:t>Environment Protection and Biodiversity Conservation Act 1999</w:t>
      </w:r>
      <w:r>
        <w:t xml:space="preserve"> (EPBC Act). Under phase one of the trial, individual pet meat processing facilities obtained approval from the Commonwealth Government for their Small Scale Wildlife Trade Operations in order to export kangaroo skins collected under the trial. </w:t>
      </w:r>
    </w:p>
    <w:p w:rsidR="00330372" w:rsidRDefault="00330372" w:rsidP="00330372">
      <w:pPr>
        <w:jc w:val="both"/>
      </w:pPr>
    </w:p>
    <w:p w:rsidR="00330372" w:rsidRDefault="00330372" w:rsidP="00330372">
      <w:pPr>
        <w:jc w:val="both"/>
      </w:pPr>
      <w:r>
        <w:t>With the recent extension and expansion of the trial, it is now required that DELWP, as the State Government department responsible for the protection, and regulation of activities relating to kangaroos in Victoria, apply for a Developmental Wildlife Trade Operation approval, instead of the individual processing facilities.</w:t>
      </w:r>
    </w:p>
    <w:p w:rsidR="00330372" w:rsidRDefault="00330372" w:rsidP="00330372">
      <w:pPr>
        <w:jc w:val="both"/>
      </w:pPr>
    </w:p>
    <w:p w:rsidR="00330372" w:rsidRPr="00F60B61" w:rsidRDefault="00330372" w:rsidP="00330372">
      <w:pPr>
        <w:jc w:val="both"/>
      </w:pPr>
      <w:r>
        <w:t xml:space="preserve">This </w:t>
      </w:r>
      <w:r w:rsidRPr="00330372">
        <w:t>Kangaroo Pet Food Trial Developmental Wildlife Trade Operation Plan</w:t>
      </w:r>
      <w:r>
        <w:t xml:space="preserve"> (the Plan) has been developed to satisfy the requirements of the EPBC Act to enable the continued export of kangaroo skins resulting from the KPFT.</w:t>
      </w:r>
    </w:p>
    <w:p w:rsidR="00330372" w:rsidRPr="00330372" w:rsidRDefault="00330372" w:rsidP="00330372">
      <w:pPr>
        <w:pStyle w:val="BodyText"/>
        <w:jc w:val="both"/>
        <w:rPr>
          <w:lang w:eastAsia="en-AU"/>
        </w:rPr>
      </w:pPr>
    </w:p>
    <w:p w:rsidR="00330372" w:rsidRDefault="00330372" w:rsidP="00330372">
      <w:pPr>
        <w:pStyle w:val="Heading2"/>
        <w:spacing w:line="260" w:lineRule="exact"/>
        <w:jc w:val="both"/>
      </w:pPr>
      <w:bookmarkStart w:id="4" w:name="_Toc463432889"/>
      <w:bookmarkStart w:id="5" w:name="_Toc485369945"/>
      <w:r>
        <w:t>1.1 Species controlled under the KPFT</w:t>
      </w:r>
      <w:bookmarkEnd w:id="4"/>
      <w:bookmarkEnd w:id="5"/>
    </w:p>
    <w:p w:rsidR="00330372" w:rsidRDefault="00330372" w:rsidP="00330372">
      <w:pPr>
        <w:jc w:val="both"/>
      </w:pPr>
    </w:p>
    <w:p w:rsidR="00330372" w:rsidRPr="00330372" w:rsidRDefault="00330372" w:rsidP="00330372">
      <w:pPr>
        <w:jc w:val="both"/>
      </w:pPr>
      <w:r w:rsidRPr="00330372">
        <w:t>The two kangaroo species under the KPFT are the:</w:t>
      </w:r>
    </w:p>
    <w:p w:rsidR="00330372" w:rsidRPr="00921133" w:rsidRDefault="00330372" w:rsidP="0020375F">
      <w:pPr>
        <w:pStyle w:val="ListParagraph"/>
        <w:numPr>
          <w:ilvl w:val="0"/>
          <w:numId w:val="15"/>
        </w:numPr>
        <w:jc w:val="both"/>
      </w:pPr>
      <w:r w:rsidRPr="00330372">
        <w:t>Eastern Grey Kangaroo (</w:t>
      </w:r>
      <w:r w:rsidRPr="00921133">
        <w:rPr>
          <w:i/>
        </w:rPr>
        <w:t xml:space="preserve">Macropus </w:t>
      </w:r>
      <w:r w:rsidRPr="00921133">
        <w:t>giganteus); and the</w:t>
      </w:r>
    </w:p>
    <w:p w:rsidR="00330372" w:rsidRPr="00330372" w:rsidRDefault="00330372" w:rsidP="0020375F">
      <w:pPr>
        <w:pStyle w:val="ListParagraph"/>
        <w:numPr>
          <w:ilvl w:val="0"/>
          <w:numId w:val="15"/>
        </w:numPr>
        <w:jc w:val="both"/>
      </w:pPr>
      <w:r w:rsidRPr="00921133">
        <w:t>Western Grey Kangaroo (</w:t>
      </w:r>
      <w:r w:rsidRPr="00921133">
        <w:rPr>
          <w:i/>
        </w:rPr>
        <w:t>Macropus fuliginosus</w:t>
      </w:r>
      <w:r w:rsidRPr="00330372">
        <w:t>).</w:t>
      </w:r>
    </w:p>
    <w:p w:rsidR="00330372" w:rsidRPr="00330372" w:rsidRDefault="00330372" w:rsidP="00330372">
      <w:pPr>
        <w:jc w:val="both"/>
      </w:pPr>
    </w:p>
    <w:p w:rsidR="00330372" w:rsidRPr="00330372" w:rsidRDefault="00330372" w:rsidP="00330372">
      <w:pPr>
        <w:jc w:val="both"/>
      </w:pPr>
      <w:r w:rsidRPr="00330372">
        <w:t>Further details regarding the species' biology, ecology and conservation can be found in section 4.1.</w:t>
      </w:r>
    </w:p>
    <w:p w:rsidR="00330372" w:rsidRDefault="00330372" w:rsidP="00330372">
      <w:pPr>
        <w:jc w:val="both"/>
        <w:rPr>
          <w:noProof/>
          <w:lang w:val="en-GB" w:eastAsia="en-GB"/>
        </w:rPr>
      </w:pPr>
    </w:p>
    <w:p w:rsidR="00330372" w:rsidRDefault="00330372" w:rsidP="00330372">
      <w:pPr>
        <w:pStyle w:val="Heading2"/>
        <w:spacing w:line="260" w:lineRule="exact"/>
        <w:jc w:val="both"/>
      </w:pPr>
      <w:bookmarkStart w:id="6" w:name="_Toc463432890"/>
      <w:bookmarkStart w:id="7" w:name="_Toc485369946"/>
      <w:r>
        <w:t>1.2 KPFT area</w:t>
      </w:r>
      <w:bookmarkEnd w:id="6"/>
      <w:bookmarkEnd w:id="7"/>
    </w:p>
    <w:p w:rsidR="00330372" w:rsidRPr="00330372" w:rsidRDefault="00330372" w:rsidP="00330372">
      <w:pPr>
        <w:jc w:val="both"/>
      </w:pPr>
      <w:r w:rsidRPr="00330372">
        <w:t xml:space="preserve">The KPFT was originally conducted in 12 local government areas (LGAs) in North East and Western Victoria. In North East Victoria the trial was conducted in the LGAs of Benalla, Mansfield, Mitchell, Murrindindi, Strathbogie and Wangaratta. In Western Victoria the trial was conducted in the LGAs of Ararat, Horsham, Pyrenees, Northern Grampians, Southern Grampians and Yariambiack. These were areas where the highest number of ATCWs had been issued for the control of kangaroos on private land. </w:t>
      </w:r>
    </w:p>
    <w:p w:rsidR="00330372" w:rsidRPr="00330372" w:rsidRDefault="00330372" w:rsidP="00330372">
      <w:pPr>
        <w:jc w:val="both"/>
      </w:pPr>
    </w:p>
    <w:p w:rsidR="00330372" w:rsidRPr="00330372" w:rsidRDefault="00330372" w:rsidP="00330372">
      <w:pPr>
        <w:jc w:val="both"/>
      </w:pPr>
      <w:r w:rsidRPr="00330372">
        <w:t>In September 2016, after consultation with relevant local governments and other key stakeholders, the LGAs of Greater Bendigo, Glenelg, West Wimmera and Loddon were also added to the trial area (see Figure 1).</w:t>
      </w:r>
    </w:p>
    <w:p w:rsidR="00330372" w:rsidRPr="00330372" w:rsidRDefault="00330372" w:rsidP="00330372">
      <w:pPr>
        <w:jc w:val="both"/>
      </w:pPr>
    </w:p>
    <w:p w:rsidR="00330372" w:rsidRPr="00330372" w:rsidRDefault="00330372" w:rsidP="00330372">
      <w:pPr>
        <w:jc w:val="both"/>
      </w:pPr>
      <w:r w:rsidRPr="00330372">
        <w:t>Kangaroos controlled under ATCWs on public land are not able to be used under the KPFT.</w:t>
      </w:r>
    </w:p>
    <w:p w:rsidR="00330372" w:rsidRDefault="00330372" w:rsidP="00330372">
      <w:pPr>
        <w:pStyle w:val="ListParagraph"/>
        <w:jc w:val="both"/>
        <w:rPr>
          <w:noProof/>
          <w:lang w:val="en-GB" w:eastAsia="en-GB"/>
        </w:rPr>
      </w:pPr>
    </w:p>
    <w:p w:rsidR="00330372" w:rsidRDefault="00330372" w:rsidP="00330372">
      <w:pPr>
        <w:pStyle w:val="ListParagraph"/>
        <w:jc w:val="both"/>
        <w:rPr>
          <w:lang w:val="en-GB"/>
        </w:rPr>
      </w:pPr>
      <w:r>
        <w:rPr>
          <w:noProof/>
        </w:rPr>
        <w:drawing>
          <wp:anchor distT="0" distB="0" distL="114300" distR="114300" simplePos="0" relativeHeight="251656192" behindDoc="0" locked="0" layoutInCell="1" allowOverlap="1" wp14:anchorId="66909B04" wp14:editId="5497C583">
            <wp:simplePos x="0" y="0"/>
            <wp:positionH relativeFrom="column">
              <wp:posOffset>53340</wp:posOffset>
            </wp:positionH>
            <wp:positionV relativeFrom="paragraph">
              <wp:posOffset>23305</wp:posOffset>
            </wp:positionV>
            <wp:extent cx="6120765" cy="4224020"/>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 Regions_DA0114_A5L_LGA_Kangaroos_SimpleView_Update_Map1_20160628.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6120765" cy="4224020"/>
                    </a:xfrm>
                    <a:prstGeom prst="rect">
                      <a:avLst/>
                    </a:prstGeom>
                  </pic:spPr>
                </pic:pic>
              </a:graphicData>
            </a:graphic>
            <wp14:sizeRelH relativeFrom="page">
              <wp14:pctWidth>0</wp14:pctWidth>
            </wp14:sizeRelH>
            <wp14:sizeRelV relativeFrom="page">
              <wp14:pctHeight>0</wp14:pctHeight>
            </wp14:sizeRelV>
          </wp:anchor>
        </w:drawing>
      </w: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jc w:val="both"/>
        <w:rPr>
          <w:lang w:val="en-GB"/>
        </w:rPr>
      </w:pPr>
    </w:p>
    <w:p w:rsidR="00330372" w:rsidRDefault="00330372" w:rsidP="00330372">
      <w:pPr>
        <w:jc w:val="both"/>
        <w:rPr>
          <w:lang w:val="en-GB"/>
        </w:rPr>
      </w:pPr>
    </w:p>
    <w:p w:rsidR="00330372" w:rsidRDefault="00330372" w:rsidP="00330372">
      <w:pPr>
        <w:jc w:val="both"/>
        <w:rPr>
          <w:lang w:val="en-GB"/>
        </w:rPr>
      </w:pPr>
    </w:p>
    <w:p w:rsidR="00330372" w:rsidRPr="00FF5946" w:rsidRDefault="00330372" w:rsidP="00330372">
      <w:pPr>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Default="00330372" w:rsidP="00330372">
      <w:pPr>
        <w:pStyle w:val="ListParagraph"/>
        <w:jc w:val="both"/>
        <w:rPr>
          <w:lang w:val="en-GB"/>
        </w:rPr>
      </w:pPr>
    </w:p>
    <w:p w:rsidR="00330372" w:rsidRPr="00330372" w:rsidRDefault="00330372" w:rsidP="00330372">
      <w:pPr>
        <w:pStyle w:val="CaptionImageorFigure"/>
        <w:jc w:val="center"/>
      </w:pPr>
      <w:r w:rsidRPr="00330372">
        <w:t>Figure 1: KPFT area</w:t>
      </w:r>
    </w:p>
    <w:p w:rsidR="00330372" w:rsidRPr="00FF5946" w:rsidRDefault="00330372" w:rsidP="00330372">
      <w:pPr>
        <w:jc w:val="both"/>
        <w:rPr>
          <w:i/>
        </w:rPr>
      </w:pPr>
    </w:p>
    <w:p w:rsidR="00330372" w:rsidRPr="00330372" w:rsidRDefault="00330372" w:rsidP="00330372">
      <w:pPr>
        <w:pStyle w:val="Heading2"/>
        <w:spacing w:line="260" w:lineRule="exact"/>
      </w:pPr>
      <w:bookmarkStart w:id="8" w:name="_Toc463432891"/>
      <w:bookmarkStart w:id="9" w:name="_Toc485369947"/>
      <w:r w:rsidRPr="00330372">
        <w:t>1.3 KPFT carcass utilisation</w:t>
      </w:r>
      <w:bookmarkEnd w:id="8"/>
      <w:bookmarkEnd w:id="9"/>
    </w:p>
    <w:p w:rsidR="00330372" w:rsidRPr="00330372" w:rsidRDefault="00330372" w:rsidP="00330372">
      <w:pPr>
        <w:jc w:val="both"/>
      </w:pPr>
      <w:r w:rsidRPr="00330372">
        <w:t xml:space="preserve">There is no harvesting program for kangaroos in Victoria. Instead, the KPFT allows the utilisation of kangaroo carcasses of those authorised to be controlled under damage mitigation ATCW permits on private land in the trial LGAs shown in Figure 1. Under the trial, the carcasses may be used for the production of pet food and the export of the skins overseas.  </w:t>
      </w:r>
    </w:p>
    <w:p w:rsidR="00330372" w:rsidRPr="00330372" w:rsidRDefault="00330372" w:rsidP="00330372">
      <w:pPr>
        <w:jc w:val="both"/>
      </w:pPr>
    </w:p>
    <w:p w:rsidR="00330372" w:rsidRPr="00330372" w:rsidRDefault="00330372" w:rsidP="00330372">
      <w:pPr>
        <w:pStyle w:val="Heading2"/>
        <w:spacing w:line="260" w:lineRule="exact"/>
      </w:pPr>
      <w:bookmarkStart w:id="10" w:name="_Toc463432892"/>
      <w:bookmarkStart w:id="11" w:name="_Toc485369948"/>
      <w:r w:rsidRPr="00330372">
        <w:t>1.4 Relevant state legislation</w:t>
      </w:r>
      <w:bookmarkEnd w:id="10"/>
      <w:bookmarkEnd w:id="11"/>
      <w:r w:rsidRPr="00330372">
        <w:t xml:space="preserve"> </w:t>
      </w:r>
    </w:p>
    <w:p w:rsidR="00330372" w:rsidRPr="00713CBD" w:rsidRDefault="00330372" w:rsidP="00330372">
      <w:pPr>
        <w:jc w:val="both"/>
      </w:pPr>
      <w:r w:rsidRPr="00330372">
        <w:t xml:space="preserve">All wildlife in Victoria, including the Eastern Grey Kangaroo and the Western Grey Kangaroo, are protected under the Victorian </w:t>
      </w:r>
      <w:r w:rsidRPr="004932CC">
        <w:rPr>
          <w:i/>
        </w:rPr>
        <w:t>Wildlife Act</w:t>
      </w:r>
      <w:r w:rsidR="004932CC" w:rsidRPr="004932CC">
        <w:rPr>
          <w:i/>
        </w:rPr>
        <w:t xml:space="preserve"> 1975</w:t>
      </w:r>
      <w:r w:rsidRPr="00330372">
        <w:t>. It is illegal to destroy or wilfully disturb protected wildlife without approval. The most common form of approval is an ATCW.</w:t>
      </w:r>
      <w:r w:rsidRPr="00713CBD">
        <w:t xml:space="preserve"> </w:t>
      </w:r>
      <w:r w:rsidRPr="00784005">
        <w:t xml:space="preserve">DELWP can issue ATCWs under section 28A of the </w:t>
      </w:r>
      <w:r w:rsidR="004932CC" w:rsidRPr="004932CC">
        <w:rPr>
          <w:i/>
        </w:rPr>
        <w:t>Wildlife Act 1975</w:t>
      </w:r>
      <w:r w:rsidRPr="00784005">
        <w:t xml:space="preserve"> to authorise land managers to scare, disperse, trap or destroy wildlife if it is damaging buildings, pasture, crop or other property, threatening human safety or impacting on biodiversity.</w:t>
      </w:r>
    </w:p>
    <w:p w:rsidR="00330372" w:rsidRDefault="00330372" w:rsidP="00330372">
      <w:pPr>
        <w:jc w:val="both"/>
      </w:pPr>
    </w:p>
    <w:p w:rsidR="00330372" w:rsidRDefault="00330372" w:rsidP="00330372">
      <w:pPr>
        <w:jc w:val="both"/>
      </w:pPr>
      <w:r>
        <w:t xml:space="preserve">Neither kangaroo species is listed as threatened under the Victorian </w:t>
      </w:r>
      <w:r w:rsidRPr="00330372">
        <w:rPr>
          <w:i/>
        </w:rPr>
        <w:t>Flora and Fauna Guarantee Act 1988</w:t>
      </w:r>
      <w:r>
        <w:t>, nor under the Commonwealth EPBC Act.</w:t>
      </w:r>
    </w:p>
    <w:p w:rsidR="00330372" w:rsidRDefault="00330372" w:rsidP="00330372">
      <w:pPr>
        <w:jc w:val="both"/>
      </w:pPr>
    </w:p>
    <w:p w:rsidR="00330372" w:rsidRDefault="00336A4A" w:rsidP="00330372">
      <w:pPr>
        <w:pStyle w:val="Heading1"/>
      </w:pPr>
      <w:bookmarkStart w:id="12" w:name="_Toc463432893"/>
      <w:bookmarkStart w:id="13" w:name="_Toc485369949"/>
      <w:r>
        <w:t>2</w:t>
      </w:r>
      <w:r>
        <w:tab/>
      </w:r>
      <w:r w:rsidR="00330372">
        <w:t>Objectives</w:t>
      </w:r>
      <w:bookmarkEnd w:id="12"/>
      <w:bookmarkEnd w:id="13"/>
    </w:p>
    <w:p w:rsidR="00330372" w:rsidRPr="00330372" w:rsidRDefault="00330372" w:rsidP="00330372">
      <w:pPr>
        <w:pStyle w:val="Heading2"/>
        <w:spacing w:line="260" w:lineRule="exact"/>
      </w:pPr>
      <w:bookmarkStart w:id="14" w:name="_Toc463432894"/>
      <w:bookmarkStart w:id="15" w:name="_Toc485369950"/>
      <w:r w:rsidRPr="00330372">
        <w:t>2.1 Objectives of the KPFT</w:t>
      </w:r>
      <w:bookmarkEnd w:id="14"/>
      <w:bookmarkEnd w:id="15"/>
    </w:p>
    <w:p w:rsidR="00330372" w:rsidRPr="00330372" w:rsidRDefault="00330372" w:rsidP="00330372">
      <w:pPr>
        <w:jc w:val="both"/>
      </w:pPr>
      <w:r w:rsidRPr="00330372">
        <w:t>The objectives of the initial trial were to:</w:t>
      </w:r>
    </w:p>
    <w:p w:rsidR="00330372" w:rsidRDefault="00330372" w:rsidP="0020375F">
      <w:pPr>
        <w:pStyle w:val="ListParagraph"/>
        <w:numPr>
          <w:ilvl w:val="0"/>
          <w:numId w:val="17"/>
        </w:numPr>
        <w:jc w:val="both"/>
      </w:pPr>
      <w:r>
        <w:t>test the uptake of the commercial use of carcasses from kangaroos controlled under ATCWs for pet food for domestic consumption;</w:t>
      </w:r>
    </w:p>
    <w:p w:rsidR="00330372" w:rsidRDefault="00330372" w:rsidP="0020375F">
      <w:pPr>
        <w:pStyle w:val="ListParagraph"/>
        <w:numPr>
          <w:ilvl w:val="0"/>
          <w:numId w:val="17"/>
        </w:numPr>
        <w:jc w:val="both"/>
      </w:pPr>
      <w:r>
        <w:t>test the effectiveness of this commercial use in reducing the waste of those carcasses; and</w:t>
      </w:r>
    </w:p>
    <w:p w:rsidR="00330372" w:rsidRDefault="00330372" w:rsidP="0020375F">
      <w:pPr>
        <w:pStyle w:val="ListParagraph"/>
        <w:numPr>
          <w:ilvl w:val="0"/>
          <w:numId w:val="17"/>
        </w:numPr>
        <w:jc w:val="both"/>
      </w:pPr>
      <w:r>
        <w:t xml:space="preserve">assess the needs and costs regarding compliance with the </w:t>
      </w:r>
      <w:r w:rsidRPr="00330372">
        <w:rPr>
          <w:i/>
        </w:rPr>
        <w:t>Wildlife Act 1975</w:t>
      </w:r>
      <w:r>
        <w:t xml:space="preserve"> and the </w:t>
      </w:r>
      <w:r w:rsidRPr="00330372">
        <w:rPr>
          <w:i/>
        </w:rPr>
        <w:t>Meat Industry Act 1993</w:t>
      </w:r>
      <w:r>
        <w:t>.</w:t>
      </w:r>
    </w:p>
    <w:p w:rsidR="00330372" w:rsidRDefault="00330372" w:rsidP="00330372">
      <w:pPr>
        <w:jc w:val="both"/>
      </w:pPr>
    </w:p>
    <w:p w:rsidR="00330372" w:rsidRDefault="00330372" w:rsidP="00330372">
      <w:pPr>
        <w:jc w:val="both"/>
      </w:pPr>
      <w:r>
        <w:t>A mid-trial review found the trial to have been generally successful at the time of the evaluation, although the trial duration limited some of the conclusions. As a result, the above objectives have remained in place with the extension of the trial, with the following additional objectives:</w:t>
      </w:r>
    </w:p>
    <w:p w:rsidR="00330372" w:rsidRDefault="00330372" w:rsidP="0020375F">
      <w:pPr>
        <w:pStyle w:val="ListParagraph"/>
        <w:numPr>
          <w:ilvl w:val="0"/>
          <w:numId w:val="18"/>
        </w:numPr>
        <w:jc w:val="both"/>
      </w:pPr>
      <w:r>
        <w:t>test the above objectives over a longer period to better understand the sustainability of these arrangements;</w:t>
      </w:r>
    </w:p>
    <w:p w:rsidR="00330372" w:rsidRDefault="00330372" w:rsidP="0020375F">
      <w:pPr>
        <w:pStyle w:val="ListParagraph"/>
        <w:numPr>
          <w:ilvl w:val="0"/>
          <w:numId w:val="18"/>
        </w:numPr>
        <w:jc w:val="both"/>
      </w:pPr>
      <w:r>
        <w:t>enable the performance of the trial to be tested under varying kangaroo populations; and</w:t>
      </w:r>
    </w:p>
    <w:p w:rsidR="00330372" w:rsidRDefault="00330372" w:rsidP="0020375F">
      <w:pPr>
        <w:pStyle w:val="ListParagraph"/>
        <w:numPr>
          <w:ilvl w:val="0"/>
          <w:numId w:val="18"/>
        </w:numPr>
        <w:jc w:val="both"/>
      </w:pPr>
      <w:r>
        <w:t>test the uptake in some areas where the number of kangaroos authorised for control are lower or more remote from processors.</w:t>
      </w:r>
    </w:p>
    <w:p w:rsidR="00330372" w:rsidRDefault="00330372" w:rsidP="00330372">
      <w:pPr>
        <w:jc w:val="both"/>
      </w:pPr>
    </w:p>
    <w:p w:rsidR="00330372" w:rsidRDefault="00330372" w:rsidP="00330372">
      <w:pPr>
        <w:pStyle w:val="Heading2"/>
        <w:spacing w:line="260" w:lineRule="exact"/>
      </w:pPr>
      <w:bookmarkStart w:id="16" w:name="_Toc463432895"/>
      <w:bookmarkStart w:id="17" w:name="_Toc485369951"/>
      <w:r>
        <w:t>2.2 Objectives of the DWTO</w:t>
      </w:r>
      <w:bookmarkEnd w:id="16"/>
      <w:bookmarkEnd w:id="17"/>
    </w:p>
    <w:p w:rsidR="00330372" w:rsidRDefault="00330372" w:rsidP="00330372">
      <w:pPr>
        <w:jc w:val="both"/>
      </w:pPr>
      <w:r>
        <w:t>The objectives of this DWTO are to:</w:t>
      </w:r>
    </w:p>
    <w:p w:rsidR="00330372" w:rsidRDefault="00330372" w:rsidP="0020375F">
      <w:pPr>
        <w:pStyle w:val="ListParagraph"/>
        <w:numPr>
          <w:ilvl w:val="0"/>
          <w:numId w:val="19"/>
        </w:numPr>
        <w:jc w:val="both"/>
      </w:pPr>
      <w:r>
        <w:t xml:space="preserve">to allow the assessment of the KPFT against the objectives of Part 13A of the EPBC Act with respect to the export of skins; and </w:t>
      </w:r>
    </w:p>
    <w:p w:rsidR="00330372" w:rsidRDefault="00330372" w:rsidP="0020375F">
      <w:pPr>
        <w:pStyle w:val="ListParagraph"/>
        <w:numPr>
          <w:ilvl w:val="0"/>
          <w:numId w:val="19"/>
        </w:numPr>
        <w:jc w:val="both"/>
      </w:pPr>
      <w:r>
        <w:t xml:space="preserve">allow DELWP to begin collecting the information and data required for a Wildlife Trade Management Plan (WTMP) should the decision be made to convert the trial into an ongoing arrangement. </w:t>
      </w:r>
    </w:p>
    <w:p w:rsidR="00330372" w:rsidRDefault="00330372" w:rsidP="00330372">
      <w:pPr>
        <w:jc w:val="both"/>
      </w:pPr>
    </w:p>
    <w:p w:rsidR="00330372" w:rsidRDefault="00330372" w:rsidP="00330372">
      <w:pPr>
        <w:jc w:val="both"/>
      </w:pPr>
    </w:p>
    <w:p w:rsidR="00330372" w:rsidRDefault="00336A4A" w:rsidP="00330372">
      <w:pPr>
        <w:pStyle w:val="Heading1"/>
      </w:pPr>
      <w:bookmarkStart w:id="18" w:name="_Toc463432896"/>
      <w:bookmarkStart w:id="19" w:name="_Toc485369952"/>
      <w:r>
        <w:t>3</w:t>
      </w:r>
      <w:r>
        <w:tab/>
      </w:r>
      <w:r w:rsidR="00330372">
        <w:t>KPFT details</w:t>
      </w:r>
      <w:bookmarkEnd w:id="18"/>
      <w:bookmarkEnd w:id="19"/>
    </w:p>
    <w:p w:rsidR="00330372" w:rsidRPr="008051EC" w:rsidRDefault="00330372" w:rsidP="00330372">
      <w:pPr>
        <w:pStyle w:val="Heading2"/>
        <w:spacing w:line="260" w:lineRule="exact"/>
      </w:pPr>
      <w:bookmarkStart w:id="20" w:name="_Toc463432897"/>
      <w:bookmarkStart w:id="21" w:name="_Toc485369953"/>
      <w:r w:rsidRPr="008051EC">
        <w:t xml:space="preserve">3.1 </w:t>
      </w:r>
      <w:r>
        <w:t>Overview of the KPFT ATCW system</w:t>
      </w:r>
      <w:bookmarkEnd w:id="20"/>
      <w:bookmarkEnd w:id="21"/>
    </w:p>
    <w:p w:rsidR="00330372" w:rsidRPr="00193623" w:rsidRDefault="00330372" w:rsidP="00336A4A">
      <w:pPr>
        <w:pStyle w:val="Heading3"/>
      </w:pPr>
      <w:bookmarkStart w:id="22" w:name="_Toc485369954"/>
      <w:r w:rsidRPr="00193623">
        <w:t xml:space="preserve">3.1.1 </w:t>
      </w:r>
      <w:r>
        <w:t>Overview of the</w:t>
      </w:r>
      <w:r w:rsidRPr="00193623">
        <w:t xml:space="preserve"> </w:t>
      </w:r>
      <w:r>
        <w:t>ATCW</w:t>
      </w:r>
      <w:r w:rsidRPr="00193623">
        <w:t xml:space="preserve"> system</w:t>
      </w:r>
      <w:bookmarkEnd w:id="22"/>
    </w:p>
    <w:p w:rsidR="00330372" w:rsidRDefault="00330372" w:rsidP="00330372">
      <w:pPr>
        <w:jc w:val="both"/>
        <w:rPr>
          <w:lang w:val="en-GB"/>
        </w:rPr>
      </w:pPr>
      <w:r>
        <w:rPr>
          <w:lang w:val="en-GB"/>
        </w:rPr>
        <w:t xml:space="preserve">The use of kangaroo carcasses in Victoria under the KPFT is not based on a harvesting model. Instead the KPFT was designed around the existing ATCW system, in order to minimise waste of kangaroos (i.e. the carcasses) that are being controlled for damage mitigation purposes. </w:t>
      </w:r>
    </w:p>
    <w:p w:rsidR="00330372" w:rsidRDefault="00330372" w:rsidP="00330372">
      <w:pPr>
        <w:jc w:val="both"/>
        <w:rPr>
          <w:lang w:val="en-GB"/>
        </w:rPr>
      </w:pPr>
    </w:p>
    <w:p w:rsidR="00330372" w:rsidRDefault="00330372" w:rsidP="00330372">
      <w:pPr>
        <w:jc w:val="both"/>
        <w:rPr>
          <w:lang w:val="en-GB"/>
        </w:rPr>
      </w:pPr>
      <w:r>
        <w:rPr>
          <w:lang w:val="en-GB"/>
        </w:rPr>
        <w:t xml:space="preserve">The ATCW system allows landholders to apply for authorisations to scare, disperse, trap or destroy wildlife if it is damaging buildings pasture, crops or other property, posing risks to human safety, or impacting on biodiversity. </w:t>
      </w:r>
    </w:p>
    <w:p w:rsidR="00330372" w:rsidRDefault="00330372" w:rsidP="00330372">
      <w:pPr>
        <w:jc w:val="both"/>
        <w:rPr>
          <w:lang w:val="en-GB"/>
        </w:rPr>
      </w:pPr>
    </w:p>
    <w:p w:rsidR="00330372" w:rsidRDefault="00330372" w:rsidP="00330372">
      <w:pPr>
        <w:spacing w:after="60"/>
        <w:jc w:val="both"/>
        <w:rPr>
          <w:lang w:val="en-GB"/>
        </w:rPr>
      </w:pPr>
      <w:r>
        <w:rPr>
          <w:lang w:val="en-GB"/>
        </w:rPr>
        <w:t>In applying for an authorisation, landholders must specify the:</w:t>
      </w:r>
    </w:p>
    <w:p w:rsidR="00330372" w:rsidRDefault="00330372" w:rsidP="0020375F">
      <w:pPr>
        <w:pStyle w:val="ListParagraph"/>
        <w:numPr>
          <w:ilvl w:val="0"/>
          <w:numId w:val="16"/>
        </w:numPr>
        <w:tabs>
          <w:tab w:val="left" w:pos="426"/>
        </w:tabs>
        <w:spacing w:after="60" w:line="240" w:lineRule="auto"/>
        <w:ind w:left="426" w:hanging="284"/>
        <w:contextualSpacing w:val="0"/>
        <w:jc w:val="both"/>
        <w:rPr>
          <w:lang w:val="en-GB"/>
        </w:rPr>
      </w:pPr>
      <w:r>
        <w:rPr>
          <w:lang w:val="en-GB"/>
        </w:rPr>
        <w:t>location of the property where the wildlife problem is occurring;</w:t>
      </w:r>
    </w:p>
    <w:p w:rsidR="00330372" w:rsidRDefault="00330372" w:rsidP="0020375F">
      <w:pPr>
        <w:pStyle w:val="ListParagraph"/>
        <w:numPr>
          <w:ilvl w:val="0"/>
          <w:numId w:val="16"/>
        </w:numPr>
        <w:tabs>
          <w:tab w:val="left" w:pos="426"/>
        </w:tabs>
        <w:spacing w:after="60" w:line="240" w:lineRule="auto"/>
        <w:ind w:left="426" w:hanging="284"/>
        <w:contextualSpacing w:val="0"/>
        <w:jc w:val="both"/>
        <w:rPr>
          <w:lang w:val="en-GB"/>
        </w:rPr>
      </w:pPr>
      <w:r>
        <w:rPr>
          <w:lang w:val="en-GB"/>
        </w:rPr>
        <w:t>species and number of wildlife that is causing the problem;</w:t>
      </w:r>
    </w:p>
    <w:p w:rsidR="00330372" w:rsidRDefault="00330372" w:rsidP="0020375F">
      <w:pPr>
        <w:pStyle w:val="ListParagraph"/>
        <w:numPr>
          <w:ilvl w:val="0"/>
          <w:numId w:val="16"/>
        </w:numPr>
        <w:tabs>
          <w:tab w:val="left" w:pos="426"/>
        </w:tabs>
        <w:spacing w:after="60" w:line="240" w:lineRule="auto"/>
        <w:ind w:left="426" w:hanging="284"/>
        <w:contextualSpacing w:val="0"/>
        <w:jc w:val="both"/>
        <w:rPr>
          <w:lang w:val="en-GB"/>
        </w:rPr>
      </w:pPr>
      <w:r>
        <w:rPr>
          <w:lang w:val="en-GB"/>
        </w:rPr>
        <w:t>type and extent of the damage caused by the wildlife;</w:t>
      </w:r>
    </w:p>
    <w:p w:rsidR="00330372" w:rsidRDefault="00330372" w:rsidP="0020375F">
      <w:pPr>
        <w:pStyle w:val="ListParagraph"/>
        <w:numPr>
          <w:ilvl w:val="0"/>
          <w:numId w:val="16"/>
        </w:numPr>
        <w:tabs>
          <w:tab w:val="left" w:pos="426"/>
        </w:tabs>
        <w:spacing w:after="60" w:line="240" w:lineRule="auto"/>
        <w:ind w:left="426" w:hanging="284"/>
        <w:contextualSpacing w:val="0"/>
        <w:jc w:val="both"/>
        <w:rPr>
          <w:lang w:val="en-GB"/>
        </w:rPr>
      </w:pPr>
      <w:r>
        <w:rPr>
          <w:lang w:val="en-GB"/>
        </w:rPr>
        <w:t>actions attempted by the landholder to manage the wildlife problem using non-lethal methods that do not require an ATCW; and</w:t>
      </w:r>
    </w:p>
    <w:p w:rsidR="00330372" w:rsidRPr="0095602F" w:rsidRDefault="00330372" w:rsidP="0020375F">
      <w:pPr>
        <w:pStyle w:val="ListParagraph"/>
        <w:numPr>
          <w:ilvl w:val="0"/>
          <w:numId w:val="16"/>
        </w:numPr>
        <w:tabs>
          <w:tab w:val="left" w:pos="426"/>
        </w:tabs>
        <w:spacing w:line="240" w:lineRule="auto"/>
        <w:ind w:left="426" w:hanging="284"/>
        <w:jc w:val="both"/>
        <w:rPr>
          <w:lang w:val="en-GB"/>
        </w:rPr>
      </w:pPr>
      <w:r>
        <w:rPr>
          <w:lang w:val="en-GB"/>
        </w:rPr>
        <w:t>proposed control method (e.g. scaring, shooting, trapping and release, destroying eggs and nests).</w:t>
      </w:r>
    </w:p>
    <w:p w:rsidR="00330372" w:rsidRDefault="00330372" w:rsidP="00330372">
      <w:pPr>
        <w:jc w:val="both"/>
        <w:rPr>
          <w:lang w:val="en-GB"/>
        </w:rPr>
      </w:pPr>
    </w:p>
    <w:p w:rsidR="00330372" w:rsidRDefault="00330372" w:rsidP="00330372">
      <w:pPr>
        <w:jc w:val="both"/>
        <w:rPr>
          <w:lang w:val="en-GB"/>
        </w:rPr>
      </w:pPr>
      <w:r>
        <w:rPr>
          <w:lang w:val="en-GB"/>
        </w:rPr>
        <w:t>Applications are assessed by DELWP Wildlife Officers who consider:</w:t>
      </w:r>
    </w:p>
    <w:p w:rsidR="00330372" w:rsidRPr="00336A4A" w:rsidRDefault="00330372" w:rsidP="0020375F">
      <w:pPr>
        <w:pStyle w:val="ListParagraph"/>
        <w:numPr>
          <w:ilvl w:val="0"/>
          <w:numId w:val="20"/>
        </w:numPr>
        <w:jc w:val="both"/>
        <w:rPr>
          <w:lang w:val="en-GB"/>
        </w:rPr>
      </w:pPr>
      <w:r w:rsidRPr="00336A4A">
        <w:rPr>
          <w:lang w:val="en-GB"/>
        </w:rPr>
        <w:t>the severity of the problem (e.g. the extent of the property damage);</w:t>
      </w:r>
    </w:p>
    <w:p w:rsidR="00330372" w:rsidRPr="00336A4A" w:rsidRDefault="00330372" w:rsidP="0020375F">
      <w:pPr>
        <w:pStyle w:val="ListParagraph"/>
        <w:numPr>
          <w:ilvl w:val="0"/>
          <w:numId w:val="20"/>
        </w:numPr>
        <w:jc w:val="both"/>
        <w:rPr>
          <w:lang w:val="en-GB"/>
        </w:rPr>
      </w:pPr>
      <w:r w:rsidRPr="00336A4A">
        <w:rPr>
          <w:lang w:val="en-GB"/>
        </w:rPr>
        <w:t>the underlying cause of the problem (e.g. whether the damage is being caused by wildlife or pest species like rabbits);</w:t>
      </w:r>
    </w:p>
    <w:p w:rsidR="00330372" w:rsidRPr="00336A4A" w:rsidRDefault="00330372" w:rsidP="0020375F">
      <w:pPr>
        <w:pStyle w:val="ListParagraph"/>
        <w:numPr>
          <w:ilvl w:val="0"/>
          <w:numId w:val="20"/>
        </w:numPr>
        <w:jc w:val="both"/>
        <w:rPr>
          <w:lang w:val="en-GB"/>
        </w:rPr>
      </w:pPr>
      <w:r w:rsidRPr="00336A4A">
        <w:rPr>
          <w:lang w:val="en-GB"/>
        </w:rPr>
        <w:t>whether non-lethal control methods have been attempted;</w:t>
      </w:r>
    </w:p>
    <w:p w:rsidR="00330372" w:rsidRPr="00336A4A" w:rsidRDefault="00330372" w:rsidP="0020375F">
      <w:pPr>
        <w:pStyle w:val="ListParagraph"/>
        <w:numPr>
          <w:ilvl w:val="0"/>
          <w:numId w:val="20"/>
        </w:numPr>
        <w:jc w:val="both"/>
        <w:rPr>
          <w:lang w:val="en-GB"/>
        </w:rPr>
      </w:pPr>
      <w:r w:rsidRPr="00336A4A">
        <w:rPr>
          <w:lang w:val="en-GB"/>
        </w:rPr>
        <w:t>whether the control method proposed is the most effective method to resolve the problem;</w:t>
      </w:r>
    </w:p>
    <w:p w:rsidR="00330372" w:rsidRPr="00336A4A" w:rsidRDefault="00330372" w:rsidP="0020375F">
      <w:pPr>
        <w:pStyle w:val="ListParagraph"/>
        <w:numPr>
          <w:ilvl w:val="0"/>
          <w:numId w:val="20"/>
        </w:numPr>
        <w:jc w:val="both"/>
        <w:rPr>
          <w:lang w:val="en-GB"/>
        </w:rPr>
      </w:pPr>
      <w:r w:rsidRPr="00336A4A">
        <w:rPr>
          <w:lang w:val="en-GB"/>
        </w:rPr>
        <w:t>the local and broader environmental context;</w:t>
      </w:r>
    </w:p>
    <w:p w:rsidR="00330372" w:rsidRPr="00336A4A" w:rsidRDefault="00330372" w:rsidP="0020375F">
      <w:pPr>
        <w:pStyle w:val="ListParagraph"/>
        <w:numPr>
          <w:ilvl w:val="0"/>
          <w:numId w:val="20"/>
        </w:numPr>
        <w:jc w:val="both"/>
        <w:rPr>
          <w:lang w:val="en-GB"/>
        </w:rPr>
      </w:pPr>
      <w:r w:rsidRPr="00336A4A">
        <w:rPr>
          <w:lang w:val="en-GB"/>
        </w:rPr>
        <w:t>whether the control will have a detrimental effect on the conservation status of the species or the environment; and</w:t>
      </w:r>
    </w:p>
    <w:p w:rsidR="00330372" w:rsidRPr="00336A4A" w:rsidRDefault="00330372" w:rsidP="0020375F">
      <w:pPr>
        <w:pStyle w:val="ListParagraph"/>
        <w:numPr>
          <w:ilvl w:val="0"/>
          <w:numId w:val="20"/>
        </w:numPr>
        <w:jc w:val="both"/>
        <w:rPr>
          <w:lang w:val="en-GB"/>
        </w:rPr>
      </w:pPr>
      <w:r w:rsidRPr="00336A4A">
        <w:rPr>
          <w:lang w:val="en-GB"/>
        </w:rPr>
        <w:t>the minimum number of animals that may need to be controlled to resolve the problem.</w:t>
      </w:r>
    </w:p>
    <w:p w:rsidR="00336A4A" w:rsidRDefault="00336A4A" w:rsidP="00336A4A">
      <w:pPr>
        <w:jc w:val="both"/>
        <w:rPr>
          <w:lang w:val="en-GB"/>
        </w:rPr>
      </w:pPr>
    </w:p>
    <w:p w:rsidR="00330372" w:rsidRDefault="00330372" w:rsidP="00336A4A">
      <w:pPr>
        <w:jc w:val="both"/>
        <w:rPr>
          <w:lang w:val="en-GB"/>
        </w:rPr>
      </w:pPr>
      <w:r>
        <w:rPr>
          <w:lang w:val="en-GB"/>
        </w:rPr>
        <w:t xml:space="preserve">A site inspection </w:t>
      </w:r>
      <w:r w:rsidR="004932CC">
        <w:rPr>
          <w:lang w:val="en-GB"/>
        </w:rPr>
        <w:t>is usually</w:t>
      </w:r>
      <w:r>
        <w:rPr>
          <w:lang w:val="en-GB"/>
        </w:rPr>
        <w:t xml:space="preserve"> conducted to confirm the above information. If, after assessing the application and considering the above points, the DELWP officer is not satisfied that the control is necessary, then the application will be refused. </w:t>
      </w:r>
    </w:p>
    <w:p w:rsidR="00336A4A" w:rsidRDefault="00336A4A" w:rsidP="00336A4A">
      <w:pPr>
        <w:jc w:val="both"/>
        <w:rPr>
          <w:lang w:val="en-GB"/>
        </w:rPr>
      </w:pPr>
    </w:p>
    <w:p w:rsidR="00330372" w:rsidRDefault="00330372" w:rsidP="00336A4A">
      <w:pPr>
        <w:jc w:val="both"/>
        <w:rPr>
          <w:lang w:val="en-GB"/>
        </w:rPr>
      </w:pPr>
      <w:r>
        <w:rPr>
          <w:lang w:val="en-GB"/>
        </w:rPr>
        <w:t>If it is determined that an authorisation is required to mitigate the problem, then an ATCW is issued and the control undertaken by the landholder or his/her agents, in accordance with conditions.</w:t>
      </w:r>
    </w:p>
    <w:p w:rsidR="00330372" w:rsidRDefault="00330372" w:rsidP="00330372">
      <w:pPr>
        <w:pStyle w:val="Body2"/>
        <w:spacing w:after="60" w:line="240" w:lineRule="auto"/>
        <w:jc w:val="both"/>
        <w:rPr>
          <w:lang w:val="en-GB" w:eastAsia="en-AU"/>
        </w:rPr>
      </w:pPr>
    </w:p>
    <w:p w:rsidR="00330372" w:rsidRPr="00193623" w:rsidRDefault="00330372" w:rsidP="00336A4A">
      <w:pPr>
        <w:pStyle w:val="Heading3"/>
      </w:pPr>
      <w:bookmarkStart w:id="23" w:name="_Toc485369955"/>
      <w:r w:rsidRPr="00193623">
        <w:t>3.1.2</w:t>
      </w:r>
      <w:r>
        <w:t xml:space="preserve"> </w:t>
      </w:r>
      <w:r w:rsidRPr="00193623">
        <w:t>KPFT</w:t>
      </w:r>
      <w:r>
        <w:t xml:space="preserve"> carcass utilisation system</w:t>
      </w:r>
      <w:bookmarkEnd w:id="23"/>
    </w:p>
    <w:p w:rsidR="00330372" w:rsidRDefault="00330372" w:rsidP="00330372">
      <w:pPr>
        <w:jc w:val="both"/>
        <w:rPr>
          <w:lang w:val="en-GB"/>
        </w:rPr>
      </w:pPr>
      <w:r>
        <w:rPr>
          <w:lang w:val="en-GB"/>
        </w:rPr>
        <w:t>The KPFT utilises the already established ATCW system (see Figure 2 below). Landholders in the KPFT areas are able to apply for a KPFT ATCW if they are experiencing damage from Eastern or Western Grey Kangaroos on their property (e.g. fence</w:t>
      </w:r>
      <w:r w:rsidR="00107AA6">
        <w:rPr>
          <w:lang w:val="en-GB"/>
        </w:rPr>
        <w:t>, pasture</w:t>
      </w:r>
      <w:r>
        <w:rPr>
          <w:lang w:val="en-GB"/>
        </w:rPr>
        <w:t xml:space="preserve"> or crop damage). </w:t>
      </w:r>
    </w:p>
    <w:p w:rsidR="00330372" w:rsidRDefault="00330372" w:rsidP="00330372">
      <w:pPr>
        <w:jc w:val="both"/>
        <w:rPr>
          <w:lang w:val="en-GB"/>
        </w:rPr>
      </w:pPr>
    </w:p>
    <w:p w:rsidR="00330372" w:rsidRDefault="00330372" w:rsidP="00330372">
      <w:pPr>
        <w:jc w:val="both"/>
        <w:rPr>
          <w:lang w:val="en-GB"/>
        </w:rPr>
      </w:pPr>
      <w:r>
        <w:rPr>
          <w:lang w:val="en-GB"/>
        </w:rPr>
        <w:t>Like normal ATCW applications, landholders have to specify the above mentioned information on the location, species of wildlife, number of animals, the  type of damage being caused etc. The application is also assessed by DELWP Wildlife Officers on the same basis as the standard ATCW system. The KPFT does not change the requirement for an ATCW applicant to demonstrate that kangaroos are causing damage and that they have considered practical non-lethal control methods prior to applying for the ATCW.</w:t>
      </w:r>
    </w:p>
    <w:p w:rsidR="00330372" w:rsidRDefault="00330372" w:rsidP="00330372">
      <w:pPr>
        <w:jc w:val="both"/>
        <w:rPr>
          <w:lang w:val="en-GB"/>
        </w:rPr>
      </w:pPr>
    </w:p>
    <w:p w:rsidR="00330372" w:rsidRDefault="00330372" w:rsidP="00330372">
      <w:pPr>
        <w:jc w:val="both"/>
        <w:rPr>
          <w:lang w:val="en-GB"/>
        </w:rPr>
      </w:pPr>
      <w:r>
        <w:rPr>
          <w:lang w:val="en-GB"/>
        </w:rPr>
        <w:t xml:space="preserve">If the application is approved and the KPFT ATCW is issued, the control is not undertaken by the landholder or his/her agents, but instead by professional shooters working with licensed pet meat processing facilities. </w:t>
      </w:r>
    </w:p>
    <w:p w:rsidR="00330372" w:rsidRDefault="00330372" w:rsidP="00330372">
      <w:pPr>
        <w:jc w:val="both"/>
        <w:rPr>
          <w:lang w:val="en-GB"/>
        </w:rPr>
      </w:pPr>
    </w:p>
    <w:p w:rsidR="00330372" w:rsidRDefault="00330372" w:rsidP="00330372">
      <w:pPr>
        <w:jc w:val="both"/>
        <w:rPr>
          <w:lang w:val="en-GB"/>
        </w:rPr>
      </w:pPr>
      <w:r>
        <w:rPr>
          <w:lang w:val="en-GB"/>
        </w:rPr>
        <w:t xml:space="preserve">For all KPFT ATCWs issued after early October 2016, the carcasses of all kangaroos controlled by professional shooters must be tagged with a white plastic tag that is  labelled with “VIC KPFT” and a unique tag number. Professional shooters are required to keep records of the control work undertaken and provide the record sheet and all unused tags back to the landholder, who then has to submit them back to DELWP at the expiry of the authorisation. </w:t>
      </w:r>
    </w:p>
    <w:p w:rsidR="00330372" w:rsidRDefault="00330372" w:rsidP="00330372">
      <w:pPr>
        <w:jc w:val="both"/>
        <w:rPr>
          <w:lang w:val="en-GB"/>
        </w:rPr>
      </w:pPr>
    </w:p>
    <w:p w:rsidR="00330372" w:rsidRDefault="00330372" w:rsidP="00330372">
      <w:pPr>
        <w:jc w:val="both"/>
        <w:rPr>
          <w:lang w:val="en-GB"/>
        </w:rPr>
      </w:pPr>
      <w:r>
        <w:rPr>
          <w:lang w:val="en-GB"/>
        </w:rPr>
        <w:t>The professional shooter then transports all tagged kangaroo carcasses to a licensed pet meat processing facility who processes the carcasses into pet food, and provides records back to DELWP on a 3 monthly basis. The tags will remain on the skins to enable identification and traceability of its origin.</w:t>
      </w:r>
    </w:p>
    <w:p w:rsidR="00330372" w:rsidRDefault="00330372" w:rsidP="00330372">
      <w:pPr>
        <w:jc w:val="both"/>
        <w:rPr>
          <w:lang w:val="en-GB"/>
        </w:rPr>
      </w:pPr>
    </w:p>
    <w:p w:rsidR="00330372" w:rsidRPr="00336A4A" w:rsidRDefault="00330372" w:rsidP="00336A4A">
      <w:pPr>
        <w:pStyle w:val="Body2"/>
        <w:spacing w:after="60" w:line="240" w:lineRule="auto"/>
        <w:jc w:val="both"/>
        <w:rPr>
          <w:rFonts w:asciiTheme="minorHAnsi" w:hAnsiTheme="minorHAnsi"/>
          <w:color w:val="363534" w:themeColor="text1"/>
          <w:sz w:val="20"/>
          <w:szCs w:val="20"/>
          <w:lang w:val="en-GB" w:eastAsia="en-AU"/>
        </w:rPr>
      </w:pPr>
      <w:r w:rsidRPr="00336A4A">
        <w:rPr>
          <w:rFonts w:asciiTheme="minorHAnsi" w:hAnsiTheme="minorHAnsi"/>
          <w:color w:val="363534" w:themeColor="text1"/>
          <w:sz w:val="20"/>
          <w:szCs w:val="20"/>
          <w:lang w:val="en-GB" w:eastAsia="en-AU"/>
        </w:rPr>
        <w:t>If the landholder is not serviced by a professional shooter (e.g. due to distance or small number of kangaroos), the landholder may control the kangaroos themselves, however resulting carcasses are unable to be processed under the trial</w:t>
      </w:r>
      <w:r w:rsidR="004932CC">
        <w:rPr>
          <w:rFonts w:asciiTheme="minorHAnsi" w:hAnsiTheme="minorHAnsi"/>
          <w:color w:val="363534" w:themeColor="text1"/>
          <w:sz w:val="20"/>
          <w:szCs w:val="20"/>
          <w:lang w:val="en-GB" w:eastAsia="en-AU"/>
        </w:rPr>
        <w:t xml:space="preserve"> due to PrimeSafe requirements</w:t>
      </w:r>
      <w:r w:rsidRPr="00336A4A">
        <w:rPr>
          <w:rFonts w:asciiTheme="minorHAnsi" w:hAnsiTheme="minorHAnsi"/>
          <w:color w:val="363534" w:themeColor="text1"/>
          <w:sz w:val="20"/>
          <w:szCs w:val="20"/>
          <w:lang w:val="en-GB" w:eastAsia="en-AU"/>
        </w:rPr>
        <w:t>.</w:t>
      </w:r>
    </w:p>
    <w:p w:rsidR="00330372" w:rsidRPr="00336A4A" w:rsidRDefault="00330372" w:rsidP="00336A4A">
      <w:pPr>
        <w:pStyle w:val="Body2"/>
        <w:spacing w:after="60" w:line="240" w:lineRule="auto"/>
        <w:jc w:val="both"/>
        <w:rPr>
          <w:lang w:val="en-GB" w:eastAsia="en-AU"/>
        </w:rPr>
      </w:pPr>
    </w:p>
    <w:p w:rsidR="00330372" w:rsidRDefault="00330372" w:rsidP="00330372">
      <w:pPr>
        <w:jc w:val="both"/>
        <w:rPr>
          <w:noProof/>
        </w:rPr>
      </w:pPr>
    </w:p>
    <w:p w:rsidR="00330372" w:rsidRPr="008F1F97" w:rsidRDefault="00330372" w:rsidP="00330372">
      <w:pPr>
        <w:jc w:val="both"/>
        <w:rPr>
          <w:lang w:val="en-GB"/>
        </w:rPr>
      </w:pPr>
    </w:p>
    <w:p w:rsidR="00330372" w:rsidRDefault="00330372" w:rsidP="0020375F">
      <w:pPr>
        <w:pStyle w:val="Caption0"/>
        <w:ind w:left="-284"/>
        <w:jc w:val="both"/>
        <w:rPr>
          <w:lang w:val="en-GB" w:eastAsia="en-AU"/>
        </w:rPr>
      </w:pPr>
      <w:r>
        <w:rPr>
          <w:rFonts w:asciiTheme="minorHAnsi" w:eastAsia="Calibri" w:hAnsiTheme="minorHAnsi" w:cstheme="minorHAnsi"/>
          <w:b w:val="0"/>
          <w:bCs/>
          <w:noProof/>
          <w:color w:val="000000"/>
          <w:sz w:val="16"/>
          <w:szCs w:val="16"/>
          <w:lang w:eastAsia="en-AU"/>
        </w:rPr>
        <w:drawing>
          <wp:inline distT="0" distB="0" distL="0" distR="0" wp14:anchorId="5D81235B" wp14:editId="3E36420F">
            <wp:extent cx="6666616" cy="4444409"/>
            <wp:effectExtent l="0" t="0" r="1270" b="0"/>
            <wp:docPr id="9" name="Picture 9" descr="M:\BES-Active\RSD\Biodiversity Regulation\Wildlife Regulation\Projects\Kangaroo Pet Food Trial\Commonwealth reqs\KPFT Tag Process_FINAL 290920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BES-Active\RSD\Biodiversity Regulation\Wildlife Regulation\Projects\Kangaroo Pet Food Trial\Commonwealth reqs\KPFT Tag Process_FINAL 29092016.jpeg"/>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a:stretch/>
                  </pic:blipFill>
                  <pic:spPr bwMode="auto">
                    <a:xfrm>
                      <a:off x="0" y="0"/>
                      <a:ext cx="6662709" cy="4441805"/>
                    </a:xfrm>
                    <a:prstGeom prst="rect">
                      <a:avLst/>
                    </a:prstGeom>
                    <a:noFill/>
                    <a:ln>
                      <a:noFill/>
                    </a:ln>
                    <a:extLst>
                      <a:ext uri="{53640926-AAD7-44D8-BBD7-CCE9431645EC}">
                        <a14:shadowObscured xmlns:a14="http://schemas.microsoft.com/office/drawing/2010/main"/>
                      </a:ext>
                    </a:extLst>
                  </pic:spPr>
                </pic:pic>
              </a:graphicData>
            </a:graphic>
          </wp:inline>
        </w:drawing>
      </w:r>
    </w:p>
    <w:p w:rsidR="00330372" w:rsidRPr="00336A4A" w:rsidRDefault="00330372" w:rsidP="00336A4A">
      <w:pPr>
        <w:pStyle w:val="CaptionImageorFigure"/>
        <w:jc w:val="center"/>
      </w:pPr>
      <w:r w:rsidRPr="00336A4A">
        <w:t>Figure 2: Diagram of the KPFT system</w:t>
      </w:r>
    </w:p>
    <w:p w:rsidR="00330372" w:rsidRDefault="00330372" w:rsidP="00330372">
      <w:pPr>
        <w:pStyle w:val="Body2"/>
        <w:jc w:val="both"/>
        <w:rPr>
          <w:lang w:val="en-GB" w:eastAsia="en-AU"/>
        </w:rPr>
      </w:pPr>
    </w:p>
    <w:p w:rsidR="00330372" w:rsidRPr="00330372" w:rsidRDefault="00330372" w:rsidP="00330372">
      <w:pPr>
        <w:pStyle w:val="Heading2"/>
        <w:spacing w:line="260" w:lineRule="exact"/>
      </w:pPr>
      <w:bookmarkStart w:id="24" w:name="_Toc463432898"/>
      <w:bookmarkStart w:id="25" w:name="_Toc485369956"/>
      <w:r w:rsidRPr="00330372">
        <w:t>3.2 Licensing and regulation</w:t>
      </w:r>
      <w:bookmarkEnd w:id="24"/>
      <w:bookmarkEnd w:id="25"/>
    </w:p>
    <w:p w:rsidR="00330372" w:rsidRPr="00336A4A" w:rsidRDefault="00330372" w:rsidP="00336A4A">
      <w:pPr>
        <w:pStyle w:val="Heading3"/>
      </w:pPr>
      <w:bookmarkStart w:id="26" w:name="_Toc485369957"/>
      <w:r w:rsidRPr="00336A4A">
        <w:t>3.2.1  Landholders</w:t>
      </w:r>
      <w:bookmarkEnd w:id="26"/>
      <w:r w:rsidRPr="00336A4A">
        <w:t xml:space="preserve"> </w:t>
      </w:r>
    </w:p>
    <w:p w:rsidR="00330372" w:rsidRDefault="00330372" w:rsidP="00330372">
      <w:pPr>
        <w:jc w:val="both"/>
        <w:rPr>
          <w:lang w:val="en-GB"/>
        </w:rPr>
      </w:pPr>
      <w:r>
        <w:rPr>
          <w:lang w:val="en-GB"/>
        </w:rPr>
        <w:t xml:space="preserve">Private landholders are regulated under the requirements of the </w:t>
      </w:r>
      <w:r w:rsidR="004932CC" w:rsidRPr="004932CC">
        <w:rPr>
          <w:i/>
          <w:lang w:val="en-GB"/>
        </w:rPr>
        <w:t>Wildlife Act 1975</w:t>
      </w:r>
      <w:r>
        <w:rPr>
          <w:lang w:val="en-GB"/>
        </w:rPr>
        <w:t xml:space="preserve"> when undertaking management of wildlife, including kangaroos, on their property. KPFT </w:t>
      </w:r>
      <w:r>
        <w:t>ATCWs are only issued if DELWP is satisfied that it is necessary to manage the kangaroos to reduce</w:t>
      </w:r>
      <w:r w:rsidRPr="00D5487C">
        <w:t xml:space="preserve"> damage and financial loss</w:t>
      </w:r>
      <w:r>
        <w:t>, and that non-lethal control methods are not feasible.</w:t>
      </w:r>
      <w:r>
        <w:rPr>
          <w:lang w:val="en-GB"/>
        </w:rPr>
        <w:t xml:space="preserve"> </w:t>
      </w:r>
      <w:r>
        <w:t xml:space="preserve">The trial does not change the requirement for a landholder applying for an ATCW to demonstrate that kangaroos are causing damage and is not intended to increase the number of kangaroos controlled. </w:t>
      </w:r>
    </w:p>
    <w:p w:rsidR="00330372" w:rsidRDefault="00330372" w:rsidP="00330372">
      <w:pPr>
        <w:jc w:val="both"/>
        <w:rPr>
          <w:lang w:val="en-GB"/>
        </w:rPr>
      </w:pPr>
    </w:p>
    <w:p w:rsidR="004932CC" w:rsidRDefault="00330372" w:rsidP="00330372">
      <w:pPr>
        <w:jc w:val="both"/>
        <w:rPr>
          <w:szCs w:val="22"/>
          <w:lang w:val="en-GB"/>
        </w:rPr>
      </w:pPr>
      <w:r>
        <w:rPr>
          <w:lang w:val="en-GB"/>
        </w:rPr>
        <w:t xml:space="preserve">KPFT ATCWs issued to the landholder, while allowing the control of kangaroos on their properties and the subsequent sale of the resultant carcasses by the professional shooter, also have a number of additional conditions. </w:t>
      </w:r>
      <w:r>
        <w:rPr>
          <w:szCs w:val="22"/>
          <w:lang w:val="en-GB"/>
        </w:rPr>
        <w:t xml:space="preserve">The authorisation states which species (i.e. Eastern or Western Grey Kangaroo), and how many of that species may be controlled. </w:t>
      </w:r>
    </w:p>
    <w:p w:rsidR="004932CC" w:rsidRDefault="004932CC" w:rsidP="00330372">
      <w:pPr>
        <w:jc w:val="both"/>
        <w:rPr>
          <w:szCs w:val="22"/>
          <w:lang w:val="en-GB"/>
        </w:rPr>
      </w:pPr>
    </w:p>
    <w:p w:rsidR="00330372" w:rsidRPr="00C42633" w:rsidRDefault="00330372" w:rsidP="00330372">
      <w:pPr>
        <w:jc w:val="both"/>
        <w:rPr>
          <w:szCs w:val="22"/>
          <w:lang w:val="en-GB"/>
        </w:rPr>
      </w:pPr>
      <w:r>
        <w:rPr>
          <w:szCs w:val="22"/>
          <w:lang w:val="en-GB"/>
        </w:rPr>
        <w:t>The conditions restrict</w:t>
      </w:r>
      <w:r w:rsidRPr="00C42633">
        <w:rPr>
          <w:szCs w:val="22"/>
          <w:lang w:val="en-GB"/>
        </w:rPr>
        <w:t xml:space="preserve"> the sale by declaring that no part of any kangaroo taken under the authorisation may be given away, sold or traded in any way except for the purposes of the DELWP </w:t>
      </w:r>
      <w:r>
        <w:rPr>
          <w:szCs w:val="22"/>
          <w:lang w:val="en-GB"/>
        </w:rPr>
        <w:t>KPFT</w:t>
      </w:r>
      <w:r w:rsidRPr="00C42633">
        <w:rPr>
          <w:szCs w:val="22"/>
          <w:lang w:val="en-GB"/>
        </w:rPr>
        <w:t>. As with the standard ATCWs, the KPFT ATCWs also allow the personal use of kangaroo carcasses.</w:t>
      </w:r>
      <w:r w:rsidRPr="00A254A3">
        <w:t xml:space="preserve"> </w:t>
      </w:r>
      <w:r>
        <w:t>Landholders are not able to receive any remuneration for kangaroo carcasses controlled on their property under the KPFT ATCW.</w:t>
      </w:r>
    </w:p>
    <w:p w:rsidR="00330372" w:rsidRDefault="00330372" w:rsidP="00330372">
      <w:pPr>
        <w:jc w:val="both"/>
        <w:rPr>
          <w:lang w:val="en-GB"/>
        </w:rPr>
      </w:pPr>
    </w:p>
    <w:p w:rsidR="00330372" w:rsidRDefault="00330372" w:rsidP="00330372">
      <w:pPr>
        <w:jc w:val="both"/>
        <w:rPr>
          <w:lang w:val="en-GB"/>
        </w:rPr>
      </w:pPr>
      <w:r>
        <w:rPr>
          <w:lang w:val="en-GB"/>
        </w:rPr>
        <w:t xml:space="preserve">The conditions also include requirements for how the kangaroos must be shot, which are consistent with the </w:t>
      </w:r>
      <w:r>
        <w:rPr>
          <w:i/>
          <w:lang w:val="en-GB"/>
        </w:rPr>
        <w:t>National Code of Practice for the Humane Shooting of Kangaroos for Commercial Purposes</w:t>
      </w:r>
      <w:r>
        <w:rPr>
          <w:lang w:val="en-GB"/>
        </w:rPr>
        <w:t>. While the selection of males or females for control are not restricted by the conditions, they do forbid the control of animals with obvious dependent young.</w:t>
      </w:r>
    </w:p>
    <w:p w:rsidR="00330372" w:rsidRPr="00194E4A" w:rsidRDefault="00330372" w:rsidP="00330372">
      <w:pPr>
        <w:jc w:val="both"/>
        <w:rPr>
          <w:lang w:val="en-GB"/>
        </w:rPr>
      </w:pPr>
    </w:p>
    <w:p w:rsidR="00330372" w:rsidRPr="00336A4A" w:rsidRDefault="00330372" w:rsidP="00330372">
      <w:pPr>
        <w:pStyle w:val="HC"/>
        <w:jc w:val="both"/>
        <w:rPr>
          <w:rFonts w:asciiTheme="minorHAnsi" w:hAnsiTheme="minorHAnsi"/>
          <w:color w:val="494847"/>
          <w:sz w:val="20"/>
          <w:szCs w:val="20"/>
          <w:lang w:eastAsia="en-AU"/>
        </w:rPr>
      </w:pPr>
      <w:r w:rsidRPr="00336A4A">
        <w:rPr>
          <w:rFonts w:asciiTheme="minorHAnsi" w:hAnsiTheme="minorHAnsi"/>
          <w:color w:val="494847"/>
          <w:sz w:val="20"/>
          <w:szCs w:val="20"/>
          <w:lang w:eastAsia="en-AU"/>
        </w:rPr>
        <w:t>3.2.2 Processors</w:t>
      </w:r>
    </w:p>
    <w:p w:rsidR="00330372" w:rsidRPr="002E24FC" w:rsidRDefault="00330372" w:rsidP="00330372">
      <w:pPr>
        <w:jc w:val="both"/>
        <w:rPr>
          <w:lang w:val="en-GB"/>
        </w:rPr>
      </w:pPr>
      <w:r>
        <w:rPr>
          <w:lang w:val="en-GB"/>
        </w:rPr>
        <w:t xml:space="preserve">In Victoria, the processing of kangaroos for pet meat is primarily regulated by two acts; the </w:t>
      </w:r>
      <w:r w:rsidR="004932CC" w:rsidRPr="004932CC">
        <w:rPr>
          <w:i/>
          <w:lang w:val="en-GB"/>
        </w:rPr>
        <w:t>Wildlife Act 1975</w:t>
      </w:r>
      <w:r w:rsidRPr="00FB799B">
        <w:rPr>
          <w:i/>
          <w:lang w:val="en-GB"/>
        </w:rPr>
        <w:t xml:space="preserve"> </w:t>
      </w:r>
      <w:r>
        <w:rPr>
          <w:lang w:val="en-GB"/>
        </w:rPr>
        <w:t xml:space="preserve">and the </w:t>
      </w:r>
      <w:r>
        <w:rPr>
          <w:i/>
          <w:lang w:val="en-GB"/>
        </w:rPr>
        <w:t>Meat Industry Act 1993</w:t>
      </w:r>
      <w:r>
        <w:rPr>
          <w:lang w:val="en-GB"/>
        </w:rPr>
        <w:t>.</w:t>
      </w:r>
    </w:p>
    <w:p w:rsidR="00330372" w:rsidRDefault="00330372" w:rsidP="00330372">
      <w:pPr>
        <w:jc w:val="both"/>
        <w:rPr>
          <w:lang w:val="en-GB"/>
        </w:rPr>
      </w:pPr>
    </w:p>
    <w:p w:rsidR="00330372" w:rsidRPr="00B23936" w:rsidRDefault="00330372" w:rsidP="00330372">
      <w:pPr>
        <w:jc w:val="both"/>
        <w:rPr>
          <w:lang w:val="en-GB"/>
        </w:rPr>
      </w:pPr>
      <w:r>
        <w:rPr>
          <w:lang w:val="en-GB"/>
        </w:rPr>
        <w:t>T</w:t>
      </w:r>
      <w:r w:rsidRPr="00B23936">
        <w:rPr>
          <w:lang w:val="en-GB"/>
        </w:rPr>
        <w:t xml:space="preserve">he </w:t>
      </w:r>
      <w:r w:rsidR="004932CC" w:rsidRPr="004932CC">
        <w:rPr>
          <w:i/>
          <w:lang w:val="en-GB"/>
        </w:rPr>
        <w:t>Wildlife Act 1975</w:t>
      </w:r>
      <w:r>
        <w:rPr>
          <w:lang w:val="en-GB"/>
        </w:rPr>
        <w:t xml:space="preserve">, and its underlying </w:t>
      </w:r>
      <w:r w:rsidRPr="00FB799B">
        <w:rPr>
          <w:lang w:val="en-GB"/>
        </w:rPr>
        <w:t>Wildlife Regulations 2013,</w:t>
      </w:r>
      <w:r>
        <w:rPr>
          <w:lang w:val="en-GB"/>
        </w:rPr>
        <w:t xml:space="preserve"> requires those processing wildlife in Victoria to obtain</w:t>
      </w:r>
      <w:r w:rsidRPr="00B23936">
        <w:rPr>
          <w:lang w:val="en-GB"/>
        </w:rPr>
        <w:t xml:space="preserve"> a ‘Wildl</w:t>
      </w:r>
      <w:r>
        <w:rPr>
          <w:lang w:val="en-GB"/>
        </w:rPr>
        <w:t>ife Processor Licence’, issued and</w:t>
      </w:r>
      <w:r w:rsidRPr="00B23936">
        <w:rPr>
          <w:lang w:val="en-GB"/>
        </w:rPr>
        <w:t xml:space="preserve"> administered by DELWP. While many of those process </w:t>
      </w:r>
      <w:r>
        <w:rPr>
          <w:lang w:val="en-GB"/>
        </w:rPr>
        <w:t xml:space="preserve">wildlife </w:t>
      </w:r>
      <w:r w:rsidRPr="00B23936">
        <w:rPr>
          <w:lang w:val="en-GB"/>
        </w:rPr>
        <w:t xml:space="preserve">only to produce fur, skins or leather, some may also hold a license to operate a ‘Pet </w:t>
      </w:r>
      <w:r w:rsidR="00DE55CF">
        <w:rPr>
          <w:lang w:val="en-GB"/>
        </w:rPr>
        <w:t>Meat Processing Plant</w:t>
      </w:r>
      <w:r w:rsidRPr="00B23936">
        <w:rPr>
          <w:lang w:val="en-GB"/>
        </w:rPr>
        <w:t>’</w:t>
      </w:r>
      <w:r>
        <w:rPr>
          <w:lang w:val="en-GB"/>
        </w:rPr>
        <w:t xml:space="preserve"> under the </w:t>
      </w:r>
      <w:r w:rsidRPr="0018420F">
        <w:rPr>
          <w:i/>
          <w:lang w:val="en-GB"/>
        </w:rPr>
        <w:t>Meat Industry Act 1993</w:t>
      </w:r>
      <w:r w:rsidRPr="00B23936">
        <w:rPr>
          <w:lang w:val="en-GB"/>
        </w:rPr>
        <w:t>, in which case the wildlife may be processed to produce pet food.</w:t>
      </w:r>
      <w:r>
        <w:rPr>
          <w:lang w:val="en-GB"/>
        </w:rPr>
        <w:t xml:space="preserve"> Wildlife Processor Licences are subject to conditions, and can be issued annual or 3 yearly, with a common expiry date of 30 June. Holders of a Wildlife Processor Licence are required to keep record books and submit them to DELWP annually. DELWP wildlife officers undertake random inspections of all commercial licence holders to monitor compliance with the legislation and licence conditions.</w:t>
      </w:r>
    </w:p>
    <w:p w:rsidR="00330372" w:rsidRPr="00B23936" w:rsidRDefault="00330372" w:rsidP="00330372">
      <w:pPr>
        <w:jc w:val="both"/>
        <w:rPr>
          <w:lang w:val="en-GB"/>
        </w:rPr>
      </w:pPr>
    </w:p>
    <w:p w:rsidR="00330372" w:rsidRPr="00B23936" w:rsidRDefault="00330372" w:rsidP="00330372">
      <w:pPr>
        <w:jc w:val="both"/>
        <w:rPr>
          <w:lang w:val="en-GB"/>
        </w:rPr>
      </w:pPr>
      <w:r w:rsidRPr="00B23936">
        <w:rPr>
          <w:lang w:val="en-GB"/>
        </w:rPr>
        <w:t xml:space="preserve">The </w:t>
      </w:r>
      <w:r w:rsidRPr="00B23936">
        <w:rPr>
          <w:i/>
          <w:lang w:val="en-GB"/>
        </w:rPr>
        <w:t>Meat Industry Act 1993</w:t>
      </w:r>
      <w:r w:rsidRPr="00B23936">
        <w:rPr>
          <w:lang w:val="en-GB"/>
        </w:rPr>
        <w:t xml:space="preserve"> establishes the legal framework for regulation of meat production for human consumption and pet food. It enables the setting of standards for meat production. Pet food is produced in Victoria through ‘Pet </w:t>
      </w:r>
      <w:r w:rsidR="00DE55CF">
        <w:rPr>
          <w:lang w:val="en-GB"/>
        </w:rPr>
        <w:t>Meat Processing Plants</w:t>
      </w:r>
      <w:r w:rsidRPr="00B23936">
        <w:rPr>
          <w:lang w:val="en-GB"/>
        </w:rPr>
        <w:t xml:space="preserve">’ which wholesale, package and/or prepare pet food/meat for sale. These facilities require a license under the </w:t>
      </w:r>
      <w:r w:rsidRPr="00B23936">
        <w:rPr>
          <w:i/>
          <w:lang w:val="en-GB"/>
        </w:rPr>
        <w:t>Meat Industry Act 1993</w:t>
      </w:r>
      <w:r w:rsidRPr="00B23936">
        <w:rPr>
          <w:lang w:val="en-GB"/>
        </w:rPr>
        <w:t xml:space="preserve">, administered by Victoria's meat safety regulatory body, PrimeSafe. Licences are issued annually, commencing on 1 July of each year, and applicants pay a licence fee. PrimeSafe licensees are required to engage directly a third party auditor to conduct inspections. Further, the </w:t>
      </w:r>
      <w:r w:rsidRPr="006718DE">
        <w:rPr>
          <w:i/>
          <w:lang w:val="en-GB"/>
        </w:rPr>
        <w:t>Meat Industry Act 1993</w:t>
      </w:r>
      <w:r w:rsidRPr="00B23936">
        <w:rPr>
          <w:lang w:val="en-GB"/>
        </w:rPr>
        <w:t xml:space="preserve"> regulates meat transport vehicles. </w:t>
      </w:r>
    </w:p>
    <w:p w:rsidR="00330372" w:rsidRPr="00B23936" w:rsidRDefault="00330372" w:rsidP="00330372">
      <w:pPr>
        <w:jc w:val="both"/>
        <w:rPr>
          <w:lang w:val="en-GB"/>
        </w:rPr>
      </w:pPr>
    </w:p>
    <w:p w:rsidR="00330372" w:rsidRDefault="00330372" w:rsidP="00330372">
      <w:pPr>
        <w:jc w:val="both"/>
        <w:rPr>
          <w:lang w:val="en-GB"/>
        </w:rPr>
      </w:pPr>
      <w:r w:rsidRPr="00B23936">
        <w:rPr>
          <w:lang w:val="en-GB"/>
        </w:rPr>
        <w:t xml:space="preserve">Pet food processing </w:t>
      </w:r>
      <w:r w:rsidR="00DE55CF">
        <w:rPr>
          <w:lang w:val="en-GB"/>
        </w:rPr>
        <w:t xml:space="preserve">plants </w:t>
      </w:r>
      <w:r>
        <w:rPr>
          <w:lang w:val="en-GB"/>
        </w:rPr>
        <w:t>are required to submit a Food S</w:t>
      </w:r>
      <w:r w:rsidRPr="00B23936">
        <w:rPr>
          <w:lang w:val="en-GB"/>
        </w:rPr>
        <w:t xml:space="preserve">afety </w:t>
      </w:r>
      <w:r>
        <w:rPr>
          <w:lang w:val="en-GB"/>
        </w:rPr>
        <w:t>P</w:t>
      </w:r>
      <w:r w:rsidRPr="00B23936">
        <w:rPr>
          <w:lang w:val="en-GB"/>
        </w:rPr>
        <w:t xml:space="preserve">lan </w:t>
      </w:r>
      <w:r>
        <w:rPr>
          <w:lang w:val="en-GB"/>
        </w:rPr>
        <w:t xml:space="preserve">(also known as a Quality Assurance Program) </w:t>
      </w:r>
      <w:r w:rsidRPr="00B23936">
        <w:rPr>
          <w:lang w:val="en-GB"/>
        </w:rPr>
        <w:t xml:space="preserve">identifying preferred suppliers of meat. Licensed pet food processing </w:t>
      </w:r>
      <w:r w:rsidR="00DE55CF">
        <w:rPr>
          <w:lang w:val="en-GB"/>
        </w:rPr>
        <w:t>plants</w:t>
      </w:r>
      <w:r w:rsidR="00DE55CF" w:rsidRPr="00B23936">
        <w:rPr>
          <w:lang w:val="en-GB"/>
        </w:rPr>
        <w:t xml:space="preserve"> </w:t>
      </w:r>
      <w:r w:rsidRPr="00B23936">
        <w:rPr>
          <w:lang w:val="en-GB"/>
        </w:rPr>
        <w:t xml:space="preserve">can only receive carcasses from preferred suppliers who have satisfied certain requirements. </w:t>
      </w:r>
      <w:r>
        <w:rPr>
          <w:lang w:val="en-GB"/>
        </w:rPr>
        <w:t>Preferred</w:t>
      </w:r>
      <w:r w:rsidRPr="00B23936">
        <w:rPr>
          <w:lang w:val="en-GB"/>
        </w:rPr>
        <w:t xml:space="preserve"> suppliers are required to undertake training that satisfies national standards. Pet food </w:t>
      </w:r>
      <w:r w:rsidR="00DE55CF">
        <w:rPr>
          <w:lang w:val="en-GB"/>
        </w:rPr>
        <w:t>plants</w:t>
      </w:r>
      <w:r w:rsidR="00DE55CF" w:rsidRPr="00B23936">
        <w:rPr>
          <w:lang w:val="en-GB"/>
        </w:rPr>
        <w:t xml:space="preserve"> </w:t>
      </w:r>
      <w:r w:rsidRPr="00B23936">
        <w:rPr>
          <w:lang w:val="en-GB"/>
        </w:rPr>
        <w:t xml:space="preserve">must also comply with the </w:t>
      </w:r>
      <w:r w:rsidRPr="00D47EB3">
        <w:rPr>
          <w:i/>
          <w:lang w:val="en-GB"/>
        </w:rPr>
        <w:t>'Standard for the Hygienic Production of Pet Food'</w:t>
      </w:r>
      <w:r w:rsidRPr="00B23936">
        <w:rPr>
          <w:lang w:val="en-GB"/>
        </w:rPr>
        <w:t xml:space="preserve">, which prescribes outcomes and the methods for achieving those outcomes (for further information see relevant sections </w:t>
      </w:r>
      <w:r>
        <w:rPr>
          <w:lang w:val="en-GB"/>
        </w:rPr>
        <w:t>below</w:t>
      </w:r>
      <w:r w:rsidRPr="00B23936">
        <w:rPr>
          <w:lang w:val="en-GB"/>
        </w:rPr>
        <w:t>).</w:t>
      </w:r>
    </w:p>
    <w:p w:rsidR="00330372" w:rsidRPr="00B23936" w:rsidRDefault="00330372" w:rsidP="00330372">
      <w:pPr>
        <w:jc w:val="both"/>
        <w:rPr>
          <w:lang w:val="en-GB"/>
        </w:rPr>
      </w:pPr>
    </w:p>
    <w:p w:rsidR="00330372" w:rsidRPr="00336A4A" w:rsidRDefault="00330372" w:rsidP="00330372">
      <w:pPr>
        <w:pStyle w:val="HC"/>
        <w:jc w:val="both"/>
        <w:rPr>
          <w:rFonts w:asciiTheme="minorHAnsi" w:hAnsiTheme="minorHAnsi"/>
          <w:color w:val="494847"/>
          <w:sz w:val="20"/>
          <w:szCs w:val="20"/>
          <w:lang w:eastAsia="en-AU"/>
        </w:rPr>
      </w:pPr>
      <w:r w:rsidRPr="00336A4A">
        <w:rPr>
          <w:rFonts w:asciiTheme="minorHAnsi" w:hAnsiTheme="minorHAnsi"/>
          <w:color w:val="494847"/>
          <w:sz w:val="20"/>
          <w:szCs w:val="20"/>
          <w:lang w:eastAsia="en-AU"/>
        </w:rPr>
        <w:t>3.2.3 Shooters</w:t>
      </w:r>
    </w:p>
    <w:p w:rsidR="00330372" w:rsidRDefault="00330372" w:rsidP="00330372">
      <w:pPr>
        <w:jc w:val="both"/>
      </w:pPr>
      <w:r>
        <w:t xml:space="preserve">Shooters under the KPFT are essentially engaged as both agents of the landholders and as preferred suppliers for pet </w:t>
      </w:r>
      <w:r w:rsidR="00DE55CF">
        <w:t xml:space="preserve">meat </w:t>
      </w:r>
      <w:r>
        <w:t xml:space="preserve">processing </w:t>
      </w:r>
      <w:r w:rsidR="00DE55CF">
        <w:t>plants</w:t>
      </w:r>
      <w:r>
        <w:t>. This means that they must comply with both the conditions of the KPFT ATCWs and the requirements of their supervising processor's Food Safety Plan when controlling, treating and transporting kangaroos to meet animal welfare and hygiene requirements.</w:t>
      </w:r>
    </w:p>
    <w:p w:rsidR="00330372" w:rsidRDefault="00330372" w:rsidP="00330372">
      <w:pPr>
        <w:jc w:val="both"/>
      </w:pPr>
    </w:p>
    <w:p w:rsidR="00330372" w:rsidRDefault="00330372" w:rsidP="00330372">
      <w:pPr>
        <w:jc w:val="both"/>
        <w:rPr>
          <w:lang w:val="en-GB"/>
        </w:rPr>
      </w:pPr>
      <w:r>
        <w:t xml:space="preserve">Shooters must hold a current firearms licence (administered by Victoria Police). It is also a requirement of PrimeSafe that the processors provide appropriate training to the shooters, including to ensure they meet the requirements of the </w:t>
      </w:r>
      <w:r>
        <w:rPr>
          <w:i/>
          <w:lang w:val="en-GB"/>
        </w:rPr>
        <w:t>National Code of Practice for the Humane Shooting of Kangaroos for Commercial Purposes</w:t>
      </w:r>
      <w:r>
        <w:rPr>
          <w:lang w:val="en-GB"/>
        </w:rPr>
        <w:t>.</w:t>
      </w:r>
    </w:p>
    <w:p w:rsidR="00330372" w:rsidRPr="00102510" w:rsidRDefault="00330372" w:rsidP="00330372">
      <w:pPr>
        <w:jc w:val="both"/>
      </w:pPr>
    </w:p>
    <w:p w:rsidR="00330372" w:rsidRDefault="00330372" w:rsidP="00330372">
      <w:pPr>
        <w:pStyle w:val="Body2"/>
        <w:jc w:val="both"/>
        <w:rPr>
          <w:lang w:val="en-GB" w:eastAsia="en-AU"/>
        </w:rPr>
      </w:pPr>
    </w:p>
    <w:p w:rsidR="00330372" w:rsidRPr="00330372" w:rsidRDefault="00330372" w:rsidP="00330372">
      <w:pPr>
        <w:pStyle w:val="Heading2"/>
        <w:spacing w:line="260" w:lineRule="exact"/>
      </w:pPr>
      <w:bookmarkStart w:id="27" w:name="_Toc463432899"/>
      <w:bookmarkStart w:id="28" w:name="_Toc485369958"/>
      <w:r w:rsidRPr="00330372">
        <w:t>3.3 Current and predicted carcass utilisation</w:t>
      </w:r>
      <w:bookmarkEnd w:id="27"/>
      <w:bookmarkEnd w:id="28"/>
    </w:p>
    <w:p w:rsidR="00330372" w:rsidRPr="00336A4A" w:rsidRDefault="00330372" w:rsidP="00330372">
      <w:pPr>
        <w:pStyle w:val="HC"/>
        <w:jc w:val="both"/>
        <w:rPr>
          <w:rFonts w:asciiTheme="minorHAnsi" w:hAnsiTheme="minorHAnsi"/>
          <w:color w:val="494847"/>
          <w:sz w:val="20"/>
          <w:szCs w:val="20"/>
          <w:lang w:eastAsia="en-AU"/>
        </w:rPr>
      </w:pPr>
      <w:r w:rsidRPr="00336A4A">
        <w:rPr>
          <w:rFonts w:asciiTheme="minorHAnsi" w:hAnsiTheme="minorHAnsi"/>
          <w:color w:val="494847"/>
          <w:sz w:val="20"/>
          <w:szCs w:val="20"/>
          <w:lang w:eastAsia="en-AU"/>
        </w:rPr>
        <w:t>3.3.1 Numbers authorised for control</w:t>
      </w:r>
    </w:p>
    <w:p w:rsidR="00330372" w:rsidRPr="0020375F" w:rsidRDefault="00330372" w:rsidP="0020375F">
      <w:pPr>
        <w:pStyle w:val="Heading4"/>
      </w:pPr>
      <w:r w:rsidRPr="0020375F">
        <w:t>Current numbers authorised for control</w:t>
      </w:r>
    </w:p>
    <w:p w:rsidR="00330372" w:rsidRPr="00336A4A" w:rsidRDefault="00330372" w:rsidP="00330372">
      <w:pPr>
        <w:pStyle w:val="Body2"/>
        <w:jc w:val="both"/>
        <w:rPr>
          <w:rFonts w:asciiTheme="minorHAnsi" w:hAnsiTheme="minorHAnsi"/>
          <w:color w:val="363534" w:themeColor="text1"/>
          <w:sz w:val="20"/>
          <w:szCs w:val="20"/>
          <w:lang w:val="en-GB" w:eastAsia="en-AU"/>
        </w:rPr>
      </w:pPr>
      <w:r w:rsidRPr="00336A4A">
        <w:rPr>
          <w:rFonts w:asciiTheme="minorHAnsi" w:hAnsiTheme="minorHAnsi"/>
          <w:color w:val="363534" w:themeColor="text1"/>
          <w:sz w:val="20"/>
          <w:szCs w:val="20"/>
          <w:lang w:val="en-GB" w:eastAsia="en-AU"/>
        </w:rPr>
        <w:t>During phase one of the KPFT (31 March 2014 - 31 March 2016), 546 KPFT ATCWs were issued for 53,631 kangaroos to be controlled. In the 12 KPFT LGAs, these KPFT ATCWs formed 27% of the total authorisations issued for the control of kangaroos and 41% of the total kangaroos.</w:t>
      </w:r>
    </w:p>
    <w:p w:rsidR="00330372" w:rsidRPr="00921133" w:rsidRDefault="00330372" w:rsidP="0020375F">
      <w:pPr>
        <w:pStyle w:val="Heading4"/>
      </w:pPr>
      <w:r w:rsidRPr="00921133">
        <w:t>Predicted numbers authorised for control</w:t>
      </w:r>
    </w:p>
    <w:p w:rsidR="00330372" w:rsidRPr="00921133" w:rsidRDefault="004932CC" w:rsidP="00330372">
      <w:pPr>
        <w:pStyle w:val="Body2"/>
        <w:jc w:val="both"/>
        <w:rPr>
          <w:rFonts w:asciiTheme="minorHAnsi" w:hAnsiTheme="minorHAnsi"/>
          <w:color w:val="363534" w:themeColor="text1"/>
          <w:sz w:val="20"/>
          <w:szCs w:val="20"/>
          <w:lang w:val="en-GB" w:eastAsia="en-AU"/>
        </w:rPr>
      </w:pPr>
      <w:r w:rsidRPr="00921133">
        <w:rPr>
          <w:rFonts w:asciiTheme="minorHAnsi" w:hAnsiTheme="minorHAnsi"/>
          <w:color w:val="363534" w:themeColor="text1"/>
          <w:sz w:val="20"/>
          <w:szCs w:val="20"/>
          <w:lang w:val="en-GB" w:eastAsia="en-AU"/>
        </w:rPr>
        <w:t>T</w:t>
      </w:r>
      <w:r w:rsidR="00330372" w:rsidRPr="00921133">
        <w:rPr>
          <w:rFonts w:asciiTheme="minorHAnsi" w:hAnsiTheme="minorHAnsi"/>
          <w:color w:val="363534" w:themeColor="text1"/>
          <w:sz w:val="20"/>
          <w:szCs w:val="20"/>
          <w:lang w:val="en-GB" w:eastAsia="en-AU"/>
        </w:rPr>
        <w:t>he KPFT does not operate on a quota system, and only kangaroos that are authorised for control for damage mitigation purposes are able to be used under the trial. Therefore the following figures are predictions only, and may not be accurate. However they do provide an idea of what the uptake of the kangaroo carcasses might be for the remainder of the trial. The predictions are based on past numbers of kangaroos authorised for control under the standard ATCW system and the KPFT.</w:t>
      </w:r>
    </w:p>
    <w:p w:rsidR="00330372" w:rsidRPr="00336A4A" w:rsidRDefault="00330372" w:rsidP="00330372">
      <w:pPr>
        <w:pStyle w:val="Body2"/>
        <w:jc w:val="both"/>
        <w:rPr>
          <w:rFonts w:asciiTheme="minorHAnsi" w:hAnsiTheme="minorHAnsi"/>
          <w:color w:val="363534" w:themeColor="text1"/>
          <w:sz w:val="20"/>
          <w:szCs w:val="20"/>
          <w:lang w:val="en-GB" w:eastAsia="en-AU"/>
        </w:rPr>
      </w:pPr>
      <w:r w:rsidRPr="00921133">
        <w:rPr>
          <w:rFonts w:asciiTheme="minorHAnsi" w:hAnsiTheme="minorHAnsi"/>
          <w:color w:val="363534" w:themeColor="text1"/>
          <w:sz w:val="20"/>
          <w:szCs w:val="20"/>
          <w:lang w:val="en-GB" w:eastAsia="en-AU"/>
        </w:rPr>
        <w:t>The trial area has expanded to an additional 4 LGAs, Greater Bendigo, Glenelg, Loddon and West Wimmera in September 2016, taking the total number of LGAs under the trial area to 16. Therefore the number of kangaroos authorised for control under phase</w:t>
      </w:r>
      <w:r w:rsidRPr="00336A4A">
        <w:rPr>
          <w:rFonts w:asciiTheme="minorHAnsi" w:hAnsiTheme="minorHAnsi"/>
          <w:color w:val="363534" w:themeColor="text1"/>
          <w:sz w:val="20"/>
          <w:szCs w:val="20"/>
          <w:lang w:val="en-GB" w:eastAsia="en-AU"/>
        </w:rPr>
        <w:t xml:space="preserve"> two of the KPFT will be higher than it was for phase one.  </w:t>
      </w:r>
    </w:p>
    <w:p w:rsidR="00330372" w:rsidRPr="00336A4A" w:rsidRDefault="00330372" w:rsidP="00330372">
      <w:pPr>
        <w:pStyle w:val="Body2"/>
        <w:jc w:val="both"/>
        <w:rPr>
          <w:rFonts w:asciiTheme="minorHAnsi" w:hAnsiTheme="minorHAnsi"/>
          <w:color w:val="363534" w:themeColor="text1"/>
          <w:sz w:val="20"/>
          <w:szCs w:val="20"/>
          <w:lang w:val="en-GB" w:eastAsia="en-AU"/>
        </w:rPr>
      </w:pPr>
      <w:r w:rsidRPr="00336A4A">
        <w:rPr>
          <w:rFonts w:asciiTheme="minorHAnsi" w:hAnsiTheme="minorHAnsi"/>
          <w:color w:val="363534" w:themeColor="text1"/>
          <w:sz w:val="20"/>
          <w:szCs w:val="20"/>
          <w:lang w:val="en-GB" w:eastAsia="en-AU"/>
        </w:rPr>
        <w:t>Prior to the trial expanding to Greater Bendigo, Glenelg, Loddon and West Wimmera, 566 authorisations were issued for the control of 24,102 kangaroos under standard ATCWs in these areas. Assuming that the subscription to the trial in the new areas is consistent with the rate of uptake in the original trial areas in the first two-years of the trial (41% of the total kangaroos authorised for control), it is estimated that approximately 9,881 kangaroos will be authorised for control under KPFT ATCWs in those four areas.</w:t>
      </w:r>
    </w:p>
    <w:p w:rsidR="00330372" w:rsidRPr="00336A4A" w:rsidRDefault="00330372" w:rsidP="00330372">
      <w:pPr>
        <w:pStyle w:val="Body2"/>
        <w:jc w:val="both"/>
        <w:rPr>
          <w:rFonts w:asciiTheme="minorHAnsi" w:hAnsiTheme="minorHAnsi"/>
          <w:color w:val="363534" w:themeColor="text1"/>
          <w:sz w:val="20"/>
          <w:szCs w:val="20"/>
          <w:lang w:val="en-GB" w:eastAsia="en-AU"/>
        </w:rPr>
      </w:pPr>
      <w:r w:rsidRPr="00336A4A">
        <w:rPr>
          <w:rFonts w:asciiTheme="minorHAnsi" w:hAnsiTheme="minorHAnsi"/>
          <w:color w:val="363534" w:themeColor="text1"/>
          <w:sz w:val="20"/>
          <w:szCs w:val="20"/>
          <w:lang w:val="en-GB" w:eastAsia="en-AU"/>
        </w:rPr>
        <w:t>It is assumed that subscription to the trial for phase two will be at least consistent with phase one in the original trial areas. By adding the estimated number of additional kangaroos authorised for control in the four new trial areas (based on previous ATCW numbers), it is estimated that the total number of kangaroos authorised for control under the KPFT for 2016 – 2018 will be at least 63,512.</w:t>
      </w:r>
    </w:p>
    <w:p w:rsidR="00330372" w:rsidRPr="00336A4A" w:rsidRDefault="00330372" w:rsidP="00330372">
      <w:pPr>
        <w:pStyle w:val="Body2"/>
        <w:jc w:val="both"/>
        <w:rPr>
          <w:rFonts w:asciiTheme="minorHAnsi" w:hAnsiTheme="minorHAnsi"/>
          <w:color w:val="363534" w:themeColor="text1"/>
          <w:sz w:val="20"/>
          <w:szCs w:val="20"/>
          <w:lang w:val="en-GB" w:eastAsia="en-AU"/>
        </w:rPr>
      </w:pPr>
      <w:r w:rsidRPr="00336A4A">
        <w:rPr>
          <w:rFonts w:asciiTheme="minorHAnsi" w:hAnsiTheme="minorHAnsi"/>
          <w:color w:val="363534" w:themeColor="text1"/>
          <w:sz w:val="20"/>
          <w:szCs w:val="20"/>
          <w:lang w:val="en-GB" w:eastAsia="en-AU"/>
        </w:rPr>
        <w:t xml:space="preserve">The above figure assumes a stable kangaroo population over the period of the second phase of the trial, however, anecdotal evidence suggests that kangaroo populations have increased across the state. In 2015, the total number of kangaroos authorised for control across the state was 134,737 - an 80% increase on the number authorised in 2014. This is consistent with increases in kangaroo populations in other states over the same period. </w:t>
      </w:r>
    </w:p>
    <w:p w:rsidR="00330372" w:rsidRPr="00336A4A" w:rsidRDefault="00330372" w:rsidP="00330372">
      <w:pPr>
        <w:pStyle w:val="Body2"/>
        <w:jc w:val="both"/>
        <w:rPr>
          <w:rFonts w:asciiTheme="minorHAnsi" w:hAnsiTheme="minorHAnsi"/>
          <w:color w:val="363534" w:themeColor="text1"/>
          <w:sz w:val="20"/>
          <w:szCs w:val="20"/>
          <w:lang w:val="en-GB" w:eastAsia="en-AU"/>
        </w:rPr>
      </w:pPr>
      <w:r w:rsidRPr="00336A4A">
        <w:rPr>
          <w:rFonts w:asciiTheme="minorHAnsi" w:hAnsiTheme="minorHAnsi"/>
          <w:color w:val="363534" w:themeColor="text1"/>
          <w:sz w:val="20"/>
          <w:szCs w:val="20"/>
          <w:lang w:val="en-GB" w:eastAsia="en-AU"/>
        </w:rPr>
        <w:t>If the kangaroo populations in Victoria continue to increase, then the number of kangaroos authorised for control under phase two of the KPFT is likely to be higher than those estimated above based on the figures from phase one. Whether the kangaroo populations continue to increase will depend on a number of environmental factors, including food availability due to climatic conditions.</w:t>
      </w:r>
    </w:p>
    <w:p w:rsidR="00330372" w:rsidRPr="00336A4A" w:rsidRDefault="00330372" w:rsidP="00330372">
      <w:pPr>
        <w:pStyle w:val="HC"/>
        <w:jc w:val="both"/>
        <w:rPr>
          <w:rFonts w:asciiTheme="minorHAnsi" w:hAnsiTheme="minorHAnsi"/>
          <w:color w:val="494847"/>
          <w:sz w:val="20"/>
          <w:szCs w:val="20"/>
          <w:lang w:eastAsia="en-AU"/>
        </w:rPr>
      </w:pPr>
      <w:r w:rsidRPr="00336A4A">
        <w:rPr>
          <w:rFonts w:asciiTheme="minorHAnsi" w:hAnsiTheme="minorHAnsi"/>
          <w:color w:val="494847"/>
          <w:sz w:val="20"/>
          <w:szCs w:val="20"/>
          <w:lang w:eastAsia="en-AU"/>
        </w:rPr>
        <w:t>3.3.2. Estimated numbers of carcasses processed</w:t>
      </w:r>
    </w:p>
    <w:p w:rsidR="00330372" w:rsidRPr="0020375F" w:rsidRDefault="00330372" w:rsidP="00330372">
      <w:pPr>
        <w:pStyle w:val="Body2"/>
        <w:jc w:val="both"/>
        <w:rPr>
          <w:rFonts w:asciiTheme="minorHAnsi" w:hAnsiTheme="minorHAnsi"/>
          <w:color w:val="363534" w:themeColor="text1"/>
          <w:sz w:val="20"/>
          <w:szCs w:val="20"/>
          <w:lang w:val="en-GB" w:eastAsia="en-AU"/>
        </w:rPr>
      </w:pPr>
      <w:r w:rsidRPr="0020375F">
        <w:rPr>
          <w:rFonts w:asciiTheme="minorHAnsi" w:hAnsiTheme="minorHAnsi"/>
          <w:color w:val="363534" w:themeColor="text1"/>
          <w:sz w:val="20"/>
          <w:szCs w:val="20"/>
          <w:lang w:val="en-GB" w:eastAsia="en-AU"/>
        </w:rPr>
        <w:t>For phase one of the trial (March 2014 – March 2016), a total of 27,736 kangaroo carcasses have been processed into pet food. Given the trial has been extended to four new areas as of September 2016, the estimated number of kangaroos processed under phase two of the trial is expected to be greater than 27,736. However it is difficult to predict how much greater this figure will be, as it will depend on the operations of the processing facilities participating in the trial.</w:t>
      </w:r>
    </w:p>
    <w:p w:rsidR="00330372" w:rsidRDefault="00330372" w:rsidP="00330372">
      <w:pPr>
        <w:pStyle w:val="Body2"/>
        <w:jc w:val="both"/>
      </w:pPr>
    </w:p>
    <w:p w:rsidR="00330372" w:rsidRPr="00330372" w:rsidRDefault="00330372" w:rsidP="00330372">
      <w:pPr>
        <w:pStyle w:val="Heading2"/>
        <w:spacing w:line="260" w:lineRule="exact"/>
      </w:pPr>
      <w:bookmarkStart w:id="29" w:name="_Toc463432900"/>
      <w:bookmarkStart w:id="30" w:name="_Toc485369959"/>
      <w:r w:rsidRPr="00330372">
        <w:t>3.4 Method of control</w:t>
      </w:r>
      <w:bookmarkEnd w:id="29"/>
      <w:bookmarkEnd w:id="30"/>
    </w:p>
    <w:p w:rsidR="00330372" w:rsidRPr="0020375F" w:rsidRDefault="00330372" w:rsidP="00330372">
      <w:pPr>
        <w:pStyle w:val="Body2"/>
        <w:jc w:val="both"/>
        <w:rPr>
          <w:rFonts w:asciiTheme="minorHAnsi" w:hAnsiTheme="minorHAnsi"/>
          <w:color w:val="363534" w:themeColor="text1"/>
          <w:sz w:val="20"/>
          <w:szCs w:val="20"/>
          <w:lang w:val="en-GB" w:eastAsia="en-AU"/>
        </w:rPr>
      </w:pPr>
      <w:r w:rsidRPr="0020375F">
        <w:rPr>
          <w:rFonts w:asciiTheme="minorHAnsi" w:hAnsiTheme="minorHAnsi"/>
          <w:color w:val="363534" w:themeColor="text1"/>
          <w:sz w:val="20"/>
          <w:szCs w:val="20"/>
          <w:lang w:val="en-GB" w:eastAsia="en-AU"/>
        </w:rPr>
        <w:t>Kangaroos controlled under a KPFT ATCW must be controlled in accordance with the following requirements:</w:t>
      </w:r>
    </w:p>
    <w:p w:rsidR="00330372" w:rsidRPr="0020375F" w:rsidRDefault="00330372" w:rsidP="0020375F">
      <w:pPr>
        <w:pStyle w:val="Body2"/>
        <w:numPr>
          <w:ilvl w:val="0"/>
          <w:numId w:val="21"/>
        </w:numPr>
        <w:jc w:val="both"/>
        <w:rPr>
          <w:rFonts w:asciiTheme="minorHAnsi" w:hAnsiTheme="minorHAnsi"/>
          <w:color w:val="363534" w:themeColor="text1"/>
          <w:sz w:val="20"/>
          <w:szCs w:val="20"/>
          <w:lang w:val="en-GB" w:eastAsia="en-AU"/>
        </w:rPr>
      </w:pPr>
      <w:r w:rsidRPr="0020375F">
        <w:rPr>
          <w:rFonts w:asciiTheme="minorHAnsi" w:hAnsiTheme="minorHAnsi"/>
          <w:color w:val="363534" w:themeColor="text1"/>
          <w:sz w:val="20"/>
          <w:szCs w:val="20"/>
          <w:lang w:val="en-GB" w:eastAsia="en-AU"/>
        </w:rPr>
        <w:t>Kangaroos must only be shot with a calibre of ammunition that equals or is greater than:</w:t>
      </w:r>
    </w:p>
    <w:p w:rsidR="00330372" w:rsidRPr="0020375F" w:rsidRDefault="00330372" w:rsidP="0020375F">
      <w:pPr>
        <w:pStyle w:val="Body2"/>
        <w:numPr>
          <w:ilvl w:val="1"/>
          <w:numId w:val="21"/>
        </w:numPr>
        <w:jc w:val="both"/>
        <w:rPr>
          <w:rFonts w:asciiTheme="minorHAnsi" w:hAnsiTheme="minorHAnsi"/>
          <w:color w:val="363534" w:themeColor="text1"/>
          <w:sz w:val="20"/>
          <w:szCs w:val="20"/>
          <w:lang w:val="en-GB" w:eastAsia="en-AU"/>
        </w:rPr>
      </w:pPr>
      <w:r w:rsidRPr="0020375F">
        <w:rPr>
          <w:rFonts w:asciiTheme="minorHAnsi" w:hAnsiTheme="minorHAnsi"/>
          <w:color w:val="363534" w:themeColor="text1"/>
          <w:sz w:val="20"/>
          <w:szCs w:val="20"/>
          <w:lang w:val="en-GB" w:eastAsia="en-AU"/>
        </w:rPr>
        <w:t>0.224 inches or 5.69 millimetres with a cartridge size of .222R, .223, .22/250 with a soft or hollowpoint projectile of 50 grains or more; or</w:t>
      </w:r>
    </w:p>
    <w:p w:rsidR="00330372" w:rsidRPr="0020375F" w:rsidRDefault="00330372" w:rsidP="0020375F">
      <w:pPr>
        <w:pStyle w:val="Body2"/>
        <w:numPr>
          <w:ilvl w:val="1"/>
          <w:numId w:val="21"/>
        </w:numPr>
        <w:jc w:val="both"/>
        <w:rPr>
          <w:rFonts w:asciiTheme="minorHAnsi" w:hAnsiTheme="minorHAnsi"/>
          <w:color w:val="363534" w:themeColor="text1"/>
          <w:sz w:val="20"/>
          <w:szCs w:val="20"/>
          <w:lang w:val="en-GB" w:eastAsia="en-AU"/>
        </w:rPr>
      </w:pPr>
      <w:r w:rsidRPr="0020375F">
        <w:rPr>
          <w:rFonts w:asciiTheme="minorHAnsi" w:hAnsiTheme="minorHAnsi"/>
          <w:color w:val="363534" w:themeColor="text1"/>
          <w:sz w:val="20"/>
          <w:szCs w:val="20"/>
          <w:lang w:val="en-GB" w:eastAsia="en-AU"/>
        </w:rPr>
        <w:t>0.204 inches or 5.18 millimetres with a cartridge size of .204 Ruger with a soft or hollowpoint projectile of 40 grains or more.</w:t>
      </w:r>
    </w:p>
    <w:p w:rsidR="00330372" w:rsidRPr="0020375F" w:rsidRDefault="00330372" w:rsidP="0020375F">
      <w:pPr>
        <w:pStyle w:val="Body2"/>
        <w:numPr>
          <w:ilvl w:val="0"/>
          <w:numId w:val="21"/>
        </w:numPr>
        <w:jc w:val="both"/>
        <w:rPr>
          <w:rFonts w:asciiTheme="minorHAnsi" w:hAnsiTheme="minorHAnsi"/>
          <w:color w:val="363534" w:themeColor="text1"/>
          <w:sz w:val="20"/>
          <w:szCs w:val="20"/>
          <w:lang w:val="en-GB" w:eastAsia="en-AU"/>
        </w:rPr>
      </w:pPr>
      <w:r w:rsidRPr="0020375F">
        <w:rPr>
          <w:rFonts w:asciiTheme="minorHAnsi" w:hAnsiTheme="minorHAnsi"/>
          <w:color w:val="363534" w:themeColor="text1"/>
          <w:sz w:val="20"/>
          <w:szCs w:val="20"/>
          <w:lang w:val="en-GB" w:eastAsia="en-AU"/>
        </w:rPr>
        <w:t>Kangaroos must not be shot from a moving vehicle or any other moving platform.</w:t>
      </w:r>
    </w:p>
    <w:p w:rsidR="00330372" w:rsidRPr="0020375F" w:rsidRDefault="00330372" w:rsidP="0020375F">
      <w:pPr>
        <w:pStyle w:val="Body2"/>
        <w:numPr>
          <w:ilvl w:val="0"/>
          <w:numId w:val="21"/>
        </w:numPr>
        <w:jc w:val="both"/>
        <w:rPr>
          <w:rFonts w:asciiTheme="minorHAnsi" w:hAnsiTheme="minorHAnsi"/>
          <w:color w:val="363534" w:themeColor="text1"/>
          <w:sz w:val="20"/>
          <w:szCs w:val="20"/>
          <w:lang w:val="en-GB" w:eastAsia="en-AU"/>
        </w:rPr>
      </w:pPr>
      <w:r w:rsidRPr="0020375F">
        <w:rPr>
          <w:rFonts w:asciiTheme="minorHAnsi" w:hAnsiTheme="minorHAnsi"/>
          <w:color w:val="363534" w:themeColor="text1"/>
          <w:sz w:val="20"/>
          <w:szCs w:val="20"/>
          <w:lang w:val="en-GB" w:eastAsia="en-AU"/>
        </w:rPr>
        <w:t>Kangaroos with obvious dependent young must not be shot.</w:t>
      </w:r>
    </w:p>
    <w:p w:rsidR="00330372" w:rsidRPr="0020375F" w:rsidRDefault="00330372" w:rsidP="0020375F">
      <w:pPr>
        <w:pStyle w:val="Body2"/>
        <w:numPr>
          <w:ilvl w:val="0"/>
          <w:numId w:val="21"/>
        </w:numPr>
        <w:jc w:val="both"/>
        <w:rPr>
          <w:rFonts w:asciiTheme="minorHAnsi" w:hAnsiTheme="minorHAnsi"/>
          <w:color w:val="363534" w:themeColor="text1"/>
          <w:sz w:val="20"/>
          <w:szCs w:val="20"/>
          <w:lang w:val="en-GB" w:eastAsia="en-AU"/>
        </w:rPr>
      </w:pPr>
      <w:r w:rsidRPr="0020375F">
        <w:rPr>
          <w:rFonts w:asciiTheme="minorHAnsi" w:hAnsiTheme="minorHAnsi"/>
          <w:color w:val="363534" w:themeColor="text1"/>
          <w:sz w:val="20"/>
          <w:szCs w:val="20"/>
          <w:lang w:val="en-GB" w:eastAsia="en-AU"/>
        </w:rPr>
        <w:t>A shooter must aim to hit the target kangaroo by a single shot to the brain.</w:t>
      </w:r>
      <w:r w:rsidRPr="0020375F" w:rsidDel="00DD6715">
        <w:rPr>
          <w:rFonts w:asciiTheme="minorHAnsi" w:hAnsiTheme="minorHAnsi"/>
          <w:color w:val="363534" w:themeColor="text1"/>
          <w:sz w:val="20"/>
          <w:szCs w:val="20"/>
          <w:lang w:val="en-GB" w:eastAsia="en-AU"/>
        </w:rPr>
        <w:t xml:space="preserve"> </w:t>
      </w:r>
      <w:r w:rsidRPr="0020375F">
        <w:rPr>
          <w:rFonts w:asciiTheme="minorHAnsi" w:hAnsiTheme="minorHAnsi"/>
          <w:color w:val="363534" w:themeColor="text1"/>
          <w:sz w:val="20"/>
          <w:szCs w:val="20"/>
          <w:lang w:val="en-GB" w:eastAsia="en-AU"/>
        </w:rPr>
        <w:t>The target kangaroo must be clearly visible, standing and stationary (injured animals excepted) and not greater than 200 metres from the shooter.</w:t>
      </w:r>
    </w:p>
    <w:p w:rsidR="00330372" w:rsidRPr="0020375F" w:rsidRDefault="00330372" w:rsidP="0020375F">
      <w:pPr>
        <w:pStyle w:val="Body2"/>
        <w:numPr>
          <w:ilvl w:val="0"/>
          <w:numId w:val="21"/>
        </w:numPr>
        <w:jc w:val="both"/>
        <w:rPr>
          <w:rFonts w:asciiTheme="minorHAnsi" w:hAnsiTheme="minorHAnsi"/>
          <w:color w:val="363534" w:themeColor="text1"/>
          <w:sz w:val="20"/>
          <w:szCs w:val="20"/>
          <w:lang w:val="en-GB" w:eastAsia="en-AU"/>
        </w:rPr>
      </w:pPr>
      <w:r w:rsidRPr="0020375F">
        <w:rPr>
          <w:rFonts w:asciiTheme="minorHAnsi" w:hAnsiTheme="minorHAnsi"/>
          <w:color w:val="363534" w:themeColor="text1"/>
          <w:sz w:val="20"/>
          <w:szCs w:val="20"/>
          <w:lang w:val="en-GB" w:eastAsia="en-AU"/>
        </w:rPr>
        <w:t>Each kangaroo must be dead before another kangaroo is targeted. If a kangaroo is injured or has young at foot, no further kangaroos can be shot until all reasonable efforts have been made to humanely kill it and any young at foot.</w:t>
      </w:r>
    </w:p>
    <w:p w:rsidR="00330372" w:rsidRPr="0020375F" w:rsidRDefault="00330372" w:rsidP="0020375F">
      <w:pPr>
        <w:pStyle w:val="Body2"/>
        <w:numPr>
          <w:ilvl w:val="0"/>
          <w:numId w:val="21"/>
        </w:numPr>
        <w:jc w:val="both"/>
        <w:rPr>
          <w:rFonts w:asciiTheme="minorHAnsi" w:hAnsiTheme="minorHAnsi"/>
          <w:color w:val="363534" w:themeColor="text1"/>
          <w:sz w:val="20"/>
          <w:szCs w:val="20"/>
          <w:lang w:val="en-GB" w:eastAsia="en-AU"/>
        </w:rPr>
      </w:pPr>
      <w:r w:rsidRPr="0020375F">
        <w:rPr>
          <w:rFonts w:asciiTheme="minorHAnsi" w:hAnsiTheme="minorHAnsi"/>
          <w:color w:val="363534" w:themeColor="text1"/>
          <w:sz w:val="20"/>
          <w:szCs w:val="20"/>
          <w:lang w:val="en-GB" w:eastAsia="en-AU"/>
        </w:rPr>
        <w:t>Female kangaroos must be examined for pouch young as soon as carcasses are retrieved.  Pouch young must be killed by destroying the brain.</w:t>
      </w:r>
    </w:p>
    <w:p w:rsidR="00330372" w:rsidRPr="0020375F" w:rsidRDefault="00330372" w:rsidP="00330372">
      <w:pPr>
        <w:pStyle w:val="Body2"/>
        <w:jc w:val="both"/>
        <w:rPr>
          <w:rFonts w:asciiTheme="minorHAnsi" w:hAnsiTheme="minorHAnsi"/>
          <w:color w:val="363534" w:themeColor="text1"/>
          <w:sz w:val="20"/>
          <w:szCs w:val="20"/>
          <w:lang w:val="en-GB" w:eastAsia="en-AU"/>
        </w:rPr>
      </w:pPr>
      <w:r w:rsidRPr="0020375F">
        <w:rPr>
          <w:rFonts w:asciiTheme="minorHAnsi" w:hAnsiTheme="minorHAnsi"/>
          <w:color w:val="363534" w:themeColor="text1"/>
          <w:sz w:val="20"/>
          <w:szCs w:val="20"/>
          <w:lang w:val="en-GB" w:eastAsia="en-AU"/>
        </w:rPr>
        <w:t xml:space="preserve">These requirements are consistent with the </w:t>
      </w:r>
      <w:r w:rsidRPr="0020375F">
        <w:rPr>
          <w:rFonts w:asciiTheme="minorHAnsi" w:hAnsiTheme="minorHAnsi"/>
          <w:i/>
          <w:color w:val="363534" w:themeColor="text1"/>
          <w:sz w:val="20"/>
          <w:szCs w:val="20"/>
          <w:lang w:val="en-GB" w:eastAsia="en-AU"/>
        </w:rPr>
        <w:t>National Code of Practice for the Humane Shooting of Kangaroos</w:t>
      </w:r>
      <w:r w:rsidR="00DE55CF">
        <w:rPr>
          <w:rFonts w:asciiTheme="minorHAnsi" w:hAnsiTheme="minorHAnsi"/>
          <w:i/>
          <w:color w:val="363534" w:themeColor="text1"/>
          <w:sz w:val="20"/>
          <w:szCs w:val="20"/>
          <w:lang w:val="en-GB" w:eastAsia="en-AU"/>
        </w:rPr>
        <w:t xml:space="preserve"> and Wallabies</w:t>
      </w:r>
      <w:r w:rsidRPr="0020375F">
        <w:rPr>
          <w:rFonts w:asciiTheme="minorHAnsi" w:hAnsiTheme="minorHAnsi"/>
          <w:i/>
          <w:color w:val="363534" w:themeColor="text1"/>
          <w:sz w:val="20"/>
          <w:szCs w:val="20"/>
          <w:lang w:val="en-GB" w:eastAsia="en-AU"/>
        </w:rPr>
        <w:t xml:space="preserve"> for Commercial Purposes</w:t>
      </w:r>
      <w:r w:rsidRPr="0020375F">
        <w:rPr>
          <w:rFonts w:asciiTheme="minorHAnsi" w:hAnsiTheme="minorHAnsi"/>
          <w:color w:val="363534" w:themeColor="text1"/>
          <w:sz w:val="20"/>
          <w:szCs w:val="20"/>
          <w:lang w:val="en-GB" w:eastAsia="en-AU"/>
        </w:rPr>
        <w:t>.</w:t>
      </w:r>
    </w:p>
    <w:p w:rsidR="00330372" w:rsidRDefault="00330372" w:rsidP="00330372">
      <w:pPr>
        <w:pStyle w:val="Body2"/>
        <w:jc w:val="both"/>
      </w:pPr>
    </w:p>
    <w:p w:rsidR="00330372" w:rsidRPr="00330372" w:rsidRDefault="00330372" w:rsidP="00330372">
      <w:pPr>
        <w:pStyle w:val="Heading2"/>
        <w:spacing w:line="260" w:lineRule="exact"/>
      </w:pPr>
      <w:bookmarkStart w:id="31" w:name="_Toc463432901"/>
      <w:bookmarkStart w:id="32" w:name="_Toc485369960"/>
      <w:r w:rsidRPr="00330372">
        <w:t>3.5 Timing and duration</w:t>
      </w:r>
      <w:bookmarkEnd w:id="31"/>
      <w:bookmarkEnd w:id="32"/>
    </w:p>
    <w:p w:rsidR="00330372" w:rsidRPr="0020375F" w:rsidRDefault="00330372" w:rsidP="00330372">
      <w:pPr>
        <w:pStyle w:val="Body2"/>
        <w:jc w:val="both"/>
        <w:rPr>
          <w:rFonts w:asciiTheme="minorHAnsi" w:hAnsiTheme="minorHAnsi"/>
          <w:color w:val="363534" w:themeColor="text1"/>
          <w:sz w:val="20"/>
          <w:szCs w:val="20"/>
          <w:lang w:val="en-GB" w:eastAsia="en-AU"/>
        </w:rPr>
      </w:pPr>
      <w:r w:rsidRPr="0020375F">
        <w:rPr>
          <w:rFonts w:asciiTheme="minorHAnsi" w:hAnsiTheme="minorHAnsi"/>
          <w:color w:val="363534" w:themeColor="text1"/>
          <w:sz w:val="20"/>
          <w:szCs w:val="20"/>
          <w:lang w:val="en-GB" w:eastAsia="en-AU"/>
        </w:rPr>
        <w:t xml:space="preserve">The KPFT commenced on 31 March 2014 and was initially a two-year trial due to finish on 31 March 2016. In 2016 the decision was made to extend the KPFT for another two years, ending on 31 March 2018. </w:t>
      </w:r>
    </w:p>
    <w:p w:rsidR="00330372" w:rsidRPr="0020375F" w:rsidRDefault="00330372" w:rsidP="00330372">
      <w:pPr>
        <w:pStyle w:val="Body2"/>
        <w:jc w:val="both"/>
        <w:rPr>
          <w:rFonts w:asciiTheme="minorHAnsi" w:hAnsiTheme="minorHAnsi"/>
          <w:color w:val="363534" w:themeColor="text1"/>
          <w:sz w:val="20"/>
          <w:szCs w:val="20"/>
          <w:lang w:val="en-GB" w:eastAsia="en-AU"/>
        </w:rPr>
      </w:pPr>
      <w:r w:rsidRPr="0020375F">
        <w:rPr>
          <w:rFonts w:asciiTheme="minorHAnsi" w:hAnsiTheme="minorHAnsi"/>
          <w:color w:val="363534" w:themeColor="text1"/>
          <w:sz w:val="20"/>
          <w:szCs w:val="20"/>
          <w:lang w:val="en-GB" w:eastAsia="en-AU"/>
        </w:rPr>
        <w:t xml:space="preserve">Kangaroos controlled under a KPFT ATCW may be controlled at any time during the year while the trial is in operation. KPFT ATCWs are issued one a case-by-case basis for anywhere between 6 months to 1 year duration. </w:t>
      </w:r>
    </w:p>
    <w:p w:rsidR="00330372" w:rsidRDefault="00330372" w:rsidP="00330372">
      <w:pPr>
        <w:pStyle w:val="Body2"/>
        <w:jc w:val="both"/>
      </w:pPr>
    </w:p>
    <w:p w:rsidR="00330372" w:rsidRPr="00330372" w:rsidRDefault="00330372" w:rsidP="00330372">
      <w:pPr>
        <w:pStyle w:val="Heading2"/>
        <w:spacing w:line="260" w:lineRule="exact"/>
      </w:pPr>
      <w:bookmarkStart w:id="33" w:name="_Toc463432902"/>
      <w:bookmarkStart w:id="34" w:name="_Toc485369961"/>
      <w:r w:rsidRPr="00330372">
        <w:t>3.6 Existing stocks</w:t>
      </w:r>
      <w:bookmarkEnd w:id="33"/>
      <w:bookmarkEnd w:id="34"/>
    </w:p>
    <w:p w:rsidR="00330372" w:rsidRPr="0020375F" w:rsidRDefault="00330372" w:rsidP="00330372">
      <w:pPr>
        <w:pStyle w:val="Body2"/>
        <w:jc w:val="both"/>
        <w:rPr>
          <w:rFonts w:asciiTheme="minorHAnsi" w:hAnsiTheme="minorHAnsi"/>
          <w:color w:val="363534" w:themeColor="text1"/>
          <w:sz w:val="20"/>
          <w:szCs w:val="20"/>
          <w:lang w:val="en-GB" w:eastAsia="en-AU"/>
        </w:rPr>
      </w:pPr>
      <w:r w:rsidRPr="0020375F">
        <w:rPr>
          <w:rFonts w:asciiTheme="minorHAnsi" w:hAnsiTheme="minorHAnsi"/>
          <w:color w:val="363534" w:themeColor="text1"/>
          <w:sz w:val="20"/>
          <w:szCs w:val="20"/>
          <w:lang w:val="en-GB" w:eastAsia="en-AU"/>
        </w:rPr>
        <w:t xml:space="preserve">Under phase one of the trial, individual pet meat processing facilities obtained approval from the Commonwealth Government for their Small Scale Wildlife Trade Operations in order to export kangaroo skins collected under the trial. However these approvals were only valid for the period of the original trial (March 2014 – March 2016). As of 1 April 2016, all participating pet </w:t>
      </w:r>
      <w:r w:rsidR="00956D49">
        <w:rPr>
          <w:rFonts w:asciiTheme="minorHAnsi" w:hAnsiTheme="minorHAnsi"/>
          <w:color w:val="363534" w:themeColor="text1"/>
          <w:sz w:val="20"/>
          <w:szCs w:val="20"/>
          <w:lang w:val="en-GB" w:eastAsia="en-AU"/>
        </w:rPr>
        <w:t>meat</w:t>
      </w:r>
      <w:r w:rsidR="00956D49" w:rsidRPr="0020375F">
        <w:rPr>
          <w:rFonts w:asciiTheme="minorHAnsi" w:hAnsiTheme="minorHAnsi"/>
          <w:color w:val="363534" w:themeColor="text1"/>
          <w:sz w:val="20"/>
          <w:szCs w:val="20"/>
          <w:lang w:val="en-GB" w:eastAsia="en-AU"/>
        </w:rPr>
        <w:t xml:space="preserve"> </w:t>
      </w:r>
      <w:r w:rsidRPr="0020375F">
        <w:rPr>
          <w:rFonts w:asciiTheme="minorHAnsi" w:hAnsiTheme="minorHAnsi"/>
          <w:color w:val="363534" w:themeColor="text1"/>
          <w:sz w:val="20"/>
          <w:szCs w:val="20"/>
          <w:lang w:val="en-GB" w:eastAsia="en-AU"/>
        </w:rPr>
        <w:t xml:space="preserve">processing </w:t>
      </w:r>
      <w:r w:rsidR="00956D49">
        <w:rPr>
          <w:rFonts w:asciiTheme="minorHAnsi" w:hAnsiTheme="minorHAnsi"/>
          <w:color w:val="363534" w:themeColor="text1"/>
          <w:sz w:val="20"/>
          <w:szCs w:val="20"/>
          <w:lang w:val="en-GB" w:eastAsia="en-AU"/>
        </w:rPr>
        <w:t>plants</w:t>
      </w:r>
      <w:r w:rsidR="00956D49" w:rsidRPr="0020375F">
        <w:rPr>
          <w:rFonts w:asciiTheme="minorHAnsi" w:hAnsiTheme="minorHAnsi"/>
          <w:color w:val="363534" w:themeColor="text1"/>
          <w:sz w:val="20"/>
          <w:szCs w:val="20"/>
          <w:lang w:val="en-GB" w:eastAsia="en-AU"/>
        </w:rPr>
        <w:t xml:space="preserve"> </w:t>
      </w:r>
      <w:r w:rsidRPr="0020375F">
        <w:rPr>
          <w:rFonts w:asciiTheme="minorHAnsi" w:hAnsiTheme="minorHAnsi"/>
          <w:color w:val="363534" w:themeColor="text1"/>
          <w:sz w:val="20"/>
          <w:szCs w:val="20"/>
          <w:lang w:val="en-GB" w:eastAsia="en-AU"/>
        </w:rPr>
        <w:t xml:space="preserve">have been stockpiling skins collected under the trial, until such time as this DWTO is put in place. Therefore, this DWTO is also accompanied with an Existing Stocks WTO application, in order to enable the processing </w:t>
      </w:r>
      <w:r w:rsidR="00956D49">
        <w:rPr>
          <w:rFonts w:asciiTheme="minorHAnsi" w:hAnsiTheme="minorHAnsi"/>
          <w:color w:val="363534" w:themeColor="text1"/>
          <w:sz w:val="20"/>
          <w:szCs w:val="20"/>
          <w:lang w:val="en-GB" w:eastAsia="en-AU"/>
        </w:rPr>
        <w:t>plants</w:t>
      </w:r>
      <w:r w:rsidR="00956D49" w:rsidRPr="0020375F">
        <w:rPr>
          <w:rFonts w:asciiTheme="minorHAnsi" w:hAnsiTheme="minorHAnsi"/>
          <w:color w:val="363534" w:themeColor="text1"/>
          <w:sz w:val="20"/>
          <w:szCs w:val="20"/>
          <w:lang w:val="en-GB" w:eastAsia="en-AU"/>
        </w:rPr>
        <w:t xml:space="preserve"> </w:t>
      </w:r>
      <w:r w:rsidRPr="0020375F">
        <w:rPr>
          <w:rFonts w:asciiTheme="minorHAnsi" w:hAnsiTheme="minorHAnsi"/>
          <w:color w:val="363534" w:themeColor="text1"/>
          <w:sz w:val="20"/>
          <w:szCs w:val="20"/>
          <w:lang w:val="en-GB" w:eastAsia="en-AU"/>
        </w:rPr>
        <w:t>to export any skins that are collected or currently stockpiled under the trial.</w:t>
      </w:r>
    </w:p>
    <w:p w:rsidR="00330372" w:rsidRDefault="00330372" w:rsidP="0020375F">
      <w:pPr>
        <w:pStyle w:val="Body2"/>
        <w:jc w:val="both"/>
        <w:rPr>
          <w:rFonts w:asciiTheme="minorHAnsi" w:hAnsiTheme="minorHAnsi"/>
          <w:color w:val="363534" w:themeColor="text1"/>
          <w:sz w:val="20"/>
          <w:szCs w:val="20"/>
          <w:lang w:val="en-GB" w:eastAsia="en-AU"/>
        </w:rPr>
      </w:pPr>
    </w:p>
    <w:p w:rsidR="0020375F" w:rsidRDefault="0020375F" w:rsidP="0020375F">
      <w:pPr>
        <w:pStyle w:val="Heading1"/>
      </w:pPr>
      <w:bookmarkStart w:id="35" w:name="_Toc463432903"/>
      <w:bookmarkStart w:id="36" w:name="_Toc485369962"/>
      <w:r>
        <w:t>4</w:t>
      </w:r>
      <w:r>
        <w:tab/>
        <w:t>Impacts of the KPFT on the Eastern Grey Kangaroo and Western Grey Kangaroo</w:t>
      </w:r>
      <w:bookmarkEnd w:id="35"/>
      <w:bookmarkEnd w:id="36"/>
    </w:p>
    <w:p w:rsidR="0020375F" w:rsidRPr="0020375F" w:rsidRDefault="0020375F" w:rsidP="0020375F">
      <w:pPr>
        <w:pStyle w:val="Heading2"/>
        <w:spacing w:line="260" w:lineRule="exact"/>
      </w:pPr>
      <w:bookmarkStart w:id="37" w:name="_Toc463432904"/>
      <w:bookmarkStart w:id="38" w:name="_Toc485369963"/>
      <w:r w:rsidRPr="0020375F">
        <w:t>4.1 Distribution, conservation status and biology</w:t>
      </w:r>
      <w:bookmarkEnd w:id="37"/>
      <w:bookmarkEnd w:id="38"/>
    </w:p>
    <w:p w:rsidR="0020375F" w:rsidRDefault="0020375F" w:rsidP="0020375F">
      <w:pPr>
        <w:keepNext/>
        <w:keepLines/>
        <w:jc w:val="both"/>
        <w:rPr>
          <w:lang w:val="en-GB"/>
        </w:rPr>
      </w:pPr>
      <w:r>
        <w:rPr>
          <w:lang w:val="en-GB"/>
        </w:rPr>
        <w:t xml:space="preserve">Since European settlement, the populations of some macropod species, such as the Eastern Grey Kangaroo and Western Grey Kangaroo, have dramatically increased. This is thought to be mainly due to the removal of natural predators, an increase in improved pastures across the landscape through the clearing of forests for pasture and grazing, and the proliferation of reliable water sources in previously arid and semi-arid </w:t>
      </w:r>
      <w:r w:rsidRPr="00546532">
        <w:rPr>
          <w:lang w:val="en-GB"/>
        </w:rPr>
        <w:t>areas (Calaby and Grigg 1989</w:t>
      </w:r>
      <w:r>
        <w:rPr>
          <w:lang w:val="en-GB"/>
        </w:rPr>
        <w:t>, Pople and Grigg 1999</w:t>
      </w:r>
      <w:r w:rsidRPr="00546532">
        <w:rPr>
          <w:lang w:val="en-GB"/>
        </w:rPr>
        <w:t>).</w:t>
      </w:r>
      <w:r>
        <w:rPr>
          <w:lang w:val="en-GB"/>
        </w:rPr>
        <w:t xml:space="preserve"> </w:t>
      </w:r>
    </w:p>
    <w:p w:rsidR="0020375F" w:rsidRDefault="0020375F" w:rsidP="0020375F">
      <w:pPr>
        <w:jc w:val="both"/>
        <w:rPr>
          <w:lang w:val="en-GB"/>
        </w:rPr>
      </w:pPr>
    </w:p>
    <w:p w:rsidR="0020375F" w:rsidRDefault="0020375F" w:rsidP="0020375F">
      <w:pPr>
        <w:jc w:val="both"/>
        <w:rPr>
          <w:noProof/>
          <w:lang w:val="en-GB" w:eastAsia="en-GB"/>
        </w:rPr>
      </w:pPr>
      <w:r>
        <w:rPr>
          <w:lang w:val="en-GB"/>
        </w:rPr>
        <w:t>Th</w:t>
      </w:r>
      <w:r w:rsidRPr="00E372F9">
        <w:rPr>
          <w:lang w:val="en-GB"/>
        </w:rPr>
        <w:t xml:space="preserve">e Eastern Grey Kangaroo and Western Grey Kangaroo are regarded as secure in Victoria. The International Union for the Conservation of Nature (IUCN) regards both species as species of 'Least Concern' due to their </w:t>
      </w:r>
      <w:r>
        <w:rPr>
          <w:lang w:val="en-GB"/>
        </w:rPr>
        <w:t>wide distribution (see Figures 3 and 4</w:t>
      </w:r>
      <w:r w:rsidRPr="00E372F9">
        <w:rPr>
          <w:lang w:val="en-GB"/>
        </w:rPr>
        <w:t>), large populations, occurrence in a number of protected areas, lack of major threats and lack of observable declines.</w:t>
      </w:r>
      <w:r w:rsidRPr="00E372F9">
        <w:rPr>
          <w:noProof/>
          <w:lang w:val="en-GB" w:eastAsia="en-GB"/>
        </w:rPr>
        <w:t xml:space="preserve"> </w:t>
      </w:r>
    </w:p>
    <w:p w:rsidR="0020375F" w:rsidRDefault="0020375F" w:rsidP="0020375F">
      <w:pPr>
        <w:jc w:val="both"/>
        <w:rPr>
          <w:noProof/>
          <w:lang w:val="en-GB" w:eastAsia="en-GB"/>
        </w:rPr>
      </w:pPr>
    </w:p>
    <w:p w:rsidR="0020375F" w:rsidRDefault="0020375F" w:rsidP="0020375F">
      <w:pPr>
        <w:jc w:val="both"/>
        <w:rPr>
          <w:noProof/>
          <w:lang w:val="en-GB" w:eastAsia="en-GB"/>
        </w:rPr>
      </w:pPr>
    </w:p>
    <w:p w:rsidR="0020375F" w:rsidRDefault="0020375F" w:rsidP="0020375F">
      <w:pPr>
        <w:jc w:val="both"/>
        <w:rPr>
          <w:noProof/>
          <w:lang w:val="en-GB" w:eastAsia="en-GB"/>
        </w:rPr>
      </w:pPr>
    </w:p>
    <w:p w:rsidR="0020375F" w:rsidRDefault="0020375F" w:rsidP="0020375F">
      <w:pPr>
        <w:jc w:val="both"/>
        <w:rPr>
          <w:noProof/>
          <w:lang w:val="en-GB" w:eastAsia="en-GB"/>
        </w:rPr>
      </w:pPr>
    </w:p>
    <w:p w:rsidR="0020375F" w:rsidRDefault="0020375F" w:rsidP="0020375F">
      <w:pPr>
        <w:jc w:val="both"/>
        <w:rPr>
          <w:noProof/>
          <w:lang w:val="en-GB" w:eastAsia="en-GB"/>
        </w:rPr>
      </w:pPr>
    </w:p>
    <w:p w:rsidR="0020375F" w:rsidRDefault="0020375F" w:rsidP="0020375F">
      <w:pPr>
        <w:jc w:val="both"/>
        <w:rPr>
          <w:noProof/>
          <w:lang w:val="en-GB" w:eastAsia="en-GB"/>
        </w:rPr>
      </w:pPr>
    </w:p>
    <w:p w:rsidR="0020375F" w:rsidRDefault="0020375F" w:rsidP="0020375F">
      <w:pPr>
        <w:jc w:val="both"/>
        <w:rPr>
          <w:noProof/>
          <w:lang w:val="en-GB" w:eastAsia="en-GB"/>
        </w:rPr>
      </w:pPr>
    </w:p>
    <w:p w:rsidR="0020375F" w:rsidRDefault="0020375F" w:rsidP="0020375F">
      <w:pPr>
        <w:jc w:val="both"/>
        <w:rPr>
          <w:noProof/>
          <w:lang w:val="en-GB" w:eastAsia="en-GB"/>
        </w:rPr>
      </w:pPr>
    </w:p>
    <w:p w:rsidR="0020375F" w:rsidRDefault="0020375F" w:rsidP="0020375F">
      <w:pPr>
        <w:jc w:val="both"/>
        <w:rPr>
          <w:lang w:val="en-US"/>
        </w:rPr>
      </w:pPr>
      <w:r>
        <w:rPr>
          <w:noProof/>
        </w:rPr>
        <w:drawing>
          <wp:anchor distT="0" distB="0" distL="114300" distR="114300" simplePos="0" relativeHeight="251658240" behindDoc="0" locked="0" layoutInCell="1" allowOverlap="1" wp14:anchorId="429117C9" wp14:editId="534A47CB">
            <wp:simplePos x="0" y="0"/>
            <wp:positionH relativeFrom="column">
              <wp:posOffset>-73660</wp:posOffset>
            </wp:positionH>
            <wp:positionV relativeFrom="paragraph">
              <wp:posOffset>60960</wp:posOffset>
            </wp:positionV>
            <wp:extent cx="3251200" cy="2230755"/>
            <wp:effectExtent l="0" t="0" r="635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8" cstate="print">
                      <a:extLst>
                        <a:ext uri="{28A0092B-C50C-407E-A947-70E740481C1C}">
                          <a14:useLocalDpi xmlns:a14="http://schemas.microsoft.com/office/drawing/2010/main" val="0"/>
                        </a:ext>
                      </a:extLst>
                    </a:blip>
                    <a:srcRect/>
                    <a:stretch/>
                  </pic:blipFill>
                  <pic:spPr bwMode="auto">
                    <a:xfrm>
                      <a:off x="0" y="0"/>
                      <a:ext cx="3251200" cy="22307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63B1256A" wp14:editId="1DF53837">
            <wp:simplePos x="0" y="0"/>
            <wp:positionH relativeFrom="column">
              <wp:posOffset>3301365</wp:posOffset>
            </wp:positionH>
            <wp:positionV relativeFrom="paragraph">
              <wp:posOffset>64276</wp:posOffset>
            </wp:positionV>
            <wp:extent cx="3259455" cy="223520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9" cstate="print">
                      <a:extLst>
                        <a:ext uri="{28A0092B-C50C-407E-A947-70E740481C1C}">
                          <a14:useLocalDpi xmlns:a14="http://schemas.microsoft.com/office/drawing/2010/main" val="0"/>
                        </a:ext>
                      </a:extLst>
                    </a:blip>
                    <a:srcRect/>
                    <a:stretch/>
                  </pic:blipFill>
                  <pic:spPr bwMode="auto">
                    <a:xfrm>
                      <a:off x="0" y="0"/>
                      <a:ext cx="3259455" cy="2235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0375F" w:rsidRDefault="0020375F" w:rsidP="0020375F">
      <w:pPr>
        <w:jc w:val="both"/>
        <w:rPr>
          <w:lang w:val="en-US"/>
        </w:rPr>
      </w:pPr>
    </w:p>
    <w:p w:rsidR="0020375F" w:rsidRDefault="0020375F" w:rsidP="0020375F">
      <w:pPr>
        <w:jc w:val="both"/>
        <w:rPr>
          <w:lang w:val="en-US"/>
        </w:rPr>
      </w:pPr>
    </w:p>
    <w:p w:rsidR="0020375F" w:rsidRDefault="0020375F" w:rsidP="0020375F">
      <w:pPr>
        <w:jc w:val="both"/>
        <w:rPr>
          <w:lang w:val="en-US"/>
        </w:rPr>
      </w:pPr>
    </w:p>
    <w:p w:rsidR="0020375F" w:rsidRDefault="0020375F" w:rsidP="0020375F">
      <w:pPr>
        <w:jc w:val="both"/>
        <w:rPr>
          <w:lang w:val="en-US"/>
        </w:rPr>
      </w:pPr>
    </w:p>
    <w:p w:rsidR="0020375F" w:rsidRDefault="0020375F" w:rsidP="0020375F">
      <w:pPr>
        <w:jc w:val="both"/>
        <w:rPr>
          <w:lang w:val="en-US"/>
        </w:rPr>
      </w:pPr>
    </w:p>
    <w:p w:rsidR="0020375F" w:rsidRDefault="0020375F" w:rsidP="0020375F">
      <w:pPr>
        <w:jc w:val="both"/>
        <w:rPr>
          <w:lang w:val="en-US"/>
        </w:rPr>
      </w:pPr>
    </w:p>
    <w:p w:rsidR="0020375F" w:rsidRDefault="0020375F" w:rsidP="0020375F">
      <w:pPr>
        <w:jc w:val="both"/>
        <w:rPr>
          <w:lang w:val="en-US"/>
        </w:rPr>
      </w:pPr>
    </w:p>
    <w:p w:rsidR="0020375F" w:rsidRDefault="0020375F" w:rsidP="0020375F">
      <w:pPr>
        <w:jc w:val="both"/>
        <w:rPr>
          <w:lang w:val="en-US"/>
        </w:rPr>
      </w:pPr>
    </w:p>
    <w:p w:rsidR="0020375F" w:rsidRDefault="0020375F" w:rsidP="0020375F">
      <w:pPr>
        <w:jc w:val="both"/>
        <w:rPr>
          <w:lang w:val="en-US"/>
        </w:rPr>
      </w:pPr>
    </w:p>
    <w:p w:rsidR="0020375F" w:rsidRDefault="0020375F" w:rsidP="0020375F">
      <w:pPr>
        <w:jc w:val="both"/>
        <w:rPr>
          <w:lang w:val="en-US"/>
        </w:rPr>
      </w:pPr>
    </w:p>
    <w:p w:rsidR="0020375F" w:rsidRDefault="0020375F" w:rsidP="0020375F">
      <w:pPr>
        <w:jc w:val="both"/>
        <w:rPr>
          <w:lang w:val="en-US"/>
        </w:rPr>
      </w:pPr>
    </w:p>
    <w:p w:rsidR="0020375F" w:rsidRDefault="0020375F" w:rsidP="0020375F">
      <w:pPr>
        <w:jc w:val="both"/>
        <w:rPr>
          <w:lang w:val="en-US"/>
        </w:rPr>
      </w:pPr>
    </w:p>
    <w:p w:rsidR="0020375F" w:rsidRDefault="0020375F" w:rsidP="0020375F">
      <w:pPr>
        <w:jc w:val="both"/>
        <w:rPr>
          <w:lang w:val="en-US"/>
        </w:rPr>
      </w:pPr>
    </w:p>
    <w:p w:rsidR="0020375F" w:rsidRDefault="0020375F" w:rsidP="0020375F">
      <w:pPr>
        <w:jc w:val="both"/>
        <w:rPr>
          <w:lang w:val="en-US"/>
        </w:rPr>
      </w:pPr>
    </w:p>
    <w:p w:rsidR="0020375F" w:rsidRDefault="0020375F" w:rsidP="0020375F">
      <w:pPr>
        <w:pStyle w:val="HC"/>
        <w:jc w:val="both"/>
      </w:pPr>
      <w:r w:rsidRPr="00FC00B4">
        <w:rPr>
          <w:noProof/>
          <w:lang w:eastAsia="en-AU"/>
        </w:rPr>
        <mc:AlternateContent>
          <mc:Choice Requires="wps">
            <w:drawing>
              <wp:anchor distT="0" distB="0" distL="114300" distR="114300" simplePos="0" relativeHeight="251663360" behindDoc="0" locked="0" layoutInCell="1" allowOverlap="1" wp14:anchorId="637A4E40" wp14:editId="6618D6E6">
                <wp:simplePos x="0" y="0"/>
                <wp:positionH relativeFrom="column">
                  <wp:posOffset>3303905</wp:posOffset>
                </wp:positionH>
                <wp:positionV relativeFrom="paragraph">
                  <wp:posOffset>8890</wp:posOffset>
                </wp:positionV>
                <wp:extent cx="3261995" cy="1403985"/>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1995" cy="1403985"/>
                        </a:xfrm>
                        <a:prstGeom prst="rect">
                          <a:avLst/>
                        </a:prstGeom>
                        <a:noFill/>
                        <a:ln w="9525">
                          <a:noFill/>
                          <a:miter lim="800000"/>
                          <a:headEnd/>
                          <a:tailEnd/>
                        </a:ln>
                      </wps:spPr>
                      <wps:txbx>
                        <w:txbxContent>
                          <w:p w:rsidR="008C0D29" w:rsidRDefault="008C0D29" w:rsidP="0020375F">
                            <w:pPr>
                              <w:pStyle w:val="CaptionImageorFigure"/>
                              <w:jc w:val="center"/>
                            </w:pPr>
                            <w:r w:rsidRPr="0020375F">
                              <w:t>Figure 4: Western Grey Kangaroo distribution in Victoria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37A4E40" id="Text Box 2" o:spid="_x0000_s1030" type="#_x0000_t202" style="position:absolute;left:0;text-align:left;margin-left:260.15pt;margin-top:.7pt;width:256.8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" filled="f" stroked="f">
                <v:textbox style="mso-fit-shape-to-text:t">
                  <w:txbxContent>
                    <w:p w:rsidR="008C0D29" w:rsidRDefault="008C0D29" w:rsidP="0020375F">
                      <w:pPr>
                        <w:pStyle w:val="CaptionImageorFigure"/>
                        <w:jc w:val="center"/>
                      </w:pPr>
                      <w:r w:rsidRPr="0020375F">
                        <w:t>Figure 4: Western Grey Kangaroo distribution in Victoria</w:t>
                      </w:r>
                    </w:p>
                  </w:txbxContent>
                </v:textbox>
              </v:shape>
            </w:pict>
          </mc:Fallback>
        </mc:AlternateContent>
      </w:r>
      <w:r w:rsidRPr="00FC00B4">
        <w:rPr>
          <w:noProof/>
          <w:lang w:eastAsia="en-AU"/>
        </w:rPr>
        <mc:AlternateContent>
          <mc:Choice Requires="wps">
            <w:drawing>
              <wp:anchor distT="0" distB="0" distL="114300" distR="114300" simplePos="0" relativeHeight="251661312" behindDoc="0" locked="0" layoutInCell="1" allowOverlap="1" wp14:anchorId="61F913BD" wp14:editId="2B771FDD">
                <wp:simplePos x="0" y="0"/>
                <wp:positionH relativeFrom="column">
                  <wp:posOffset>-70485</wp:posOffset>
                </wp:positionH>
                <wp:positionV relativeFrom="paragraph">
                  <wp:posOffset>10160</wp:posOffset>
                </wp:positionV>
                <wp:extent cx="325120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1200" cy="1403985"/>
                        </a:xfrm>
                        <a:prstGeom prst="rect">
                          <a:avLst/>
                        </a:prstGeom>
                        <a:noFill/>
                        <a:ln w="9525">
                          <a:noFill/>
                          <a:miter lim="800000"/>
                          <a:headEnd/>
                          <a:tailEnd/>
                        </a:ln>
                      </wps:spPr>
                      <wps:txbx>
                        <w:txbxContent>
                          <w:p w:rsidR="008C0D29" w:rsidRDefault="008C0D29" w:rsidP="0020375F">
                            <w:pPr>
                              <w:pStyle w:val="CaptionImageorFigure"/>
                              <w:jc w:val="center"/>
                            </w:pPr>
                            <w:r w:rsidRPr="0020375F">
                              <w:t>Figure 3: Eastern Grey Kangaroo distribution in Victoria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1F913BD" id="_x0000_s1031" type="#_x0000_t202" style="position:absolute;left:0;text-align:left;margin-left:-5.55pt;margin-top:.8pt;width:256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" filled="f" stroked="f">
                <v:textbox style="mso-fit-shape-to-text:t">
                  <w:txbxContent>
                    <w:p w:rsidR="008C0D29" w:rsidRDefault="008C0D29" w:rsidP="0020375F">
                      <w:pPr>
                        <w:pStyle w:val="CaptionImageorFigure"/>
                        <w:jc w:val="center"/>
                      </w:pPr>
                      <w:r w:rsidRPr="0020375F">
                        <w:t>Figure 3: Eastern Grey Kangaroo distribution in Victoria</w:t>
                      </w:r>
                    </w:p>
                  </w:txbxContent>
                </v:textbox>
              </v:shape>
            </w:pict>
          </mc:Fallback>
        </mc:AlternateContent>
      </w:r>
    </w:p>
    <w:p w:rsidR="0020375F" w:rsidRPr="00E17A5A" w:rsidRDefault="0020375F" w:rsidP="0020375F">
      <w:pPr>
        <w:pStyle w:val="HC"/>
        <w:jc w:val="both"/>
      </w:pPr>
      <w:r w:rsidRPr="0020375F">
        <w:rPr>
          <w:rFonts w:asciiTheme="minorHAnsi" w:hAnsiTheme="minorHAnsi"/>
          <w:color w:val="494847"/>
          <w:sz w:val="20"/>
          <w:szCs w:val="20"/>
          <w:lang w:eastAsia="en-AU"/>
        </w:rPr>
        <w:t>4.1.1 Biology</w:t>
      </w:r>
    </w:p>
    <w:p w:rsidR="0020375F" w:rsidRDefault="0020375F" w:rsidP="0020375F">
      <w:pPr>
        <w:jc w:val="both"/>
        <w:rPr>
          <w:lang w:val="en-US"/>
        </w:rPr>
      </w:pPr>
      <w:r>
        <w:rPr>
          <w:lang w:val="en-US"/>
        </w:rPr>
        <w:t xml:space="preserve">The Eastern Grey Kangaroo is found across the east coast of Australia from northern Queensland to the south-eastern corner of South Australia, they also extend down to Tasmania (Figure 3).  It is thought that the development of improved pastures has resulted in an increase in the abundance of Eastern Grey Kangaroos and an increase in their range inland westwards due to the increase in watering points for sheep and cattle (Tyndale-Biscoe 2005). </w:t>
      </w:r>
    </w:p>
    <w:p w:rsidR="0020375F" w:rsidRDefault="0020375F" w:rsidP="0020375F">
      <w:pPr>
        <w:jc w:val="both"/>
        <w:rPr>
          <w:lang w:val="en-US"/>
        </w:rPr>
      </w:pPr>
    </w:p>
    <w:p w:rsidR="0020375F" w:rsidRDefault="0020375F" w:rsidP="0020375F">
      <w:pPr>
        <w:jc w:val="both"/>
        <w:rPr>
          <w:lang w:val="en-US"/>
        </w:rPr>
      </w:pPr>
      <w:r>
        <w:rPr>
          <w:lang w:val="en-US"/>
        </w:rPr>
        <w:t xml:space="preserve">The Eastern Grey Kangaroo are an abundant species that occupies a range of habitats including semi-arid mallee scrubs, shrub woodlands and forests (Poole 1982). They are a large kangaroo with grey fur apart from their lighter bellies. Males can reach weights of over 70kg, while females rarely exceed 35kg (Dawson 2012). </w:t>
      </w:r>
    </w:p>
    <w:p w:rsidR="0020375F" w:rsidRDefault="0020375F" w:rsidP="0020375F">
      <w:pPr>
        <w:jc w:val="both"/>
        <w:rPr>
          <w:lang w:val="en-US"/>
        </w:rPr>
      </w:pPr>
    </w:p>
    <w:p w:rsidR="0020375F" w:rsidRDefault="0020375F" w:rsidP="0020375F">
      <w:pPr>
        <w:jc w:val="both"/>
        <w:rPr>
          <w:lang w:val="en-US"/>
        </w:rPr>
      </w:pPr>
      <w:r>
        <w:rPr>
          <w:lang w:val="en-US"/>
        </w:rPr>
        <w:t xml:space="preserve">The Western Grey Kangaroo has a lower abundance that the Eastern Grey Kangaroo, and although its range seems to have increased in recent times the extent of this increase is unknown (Dawson 2012). The species occurs in a range of habitats including sclerophyll forest, woodland (including mallee), shrubland, heathland and farmland with remnant native vegetation (Coulson 1990, 1993). </w:t>
      </w:r>
    </w:p>
    <w:p w:rsidR="0020375F" w:rsidRDefault="0020375F" w:rsidP="0020375F">
      <w:pPr>
        <w:jc w:val="both"/>
        <w:rPr>
          <w:lang w:val="en-US"/>
        </w:rPr>
      </w:pPr>
    </w:p>
    <w:p w:rsidR="0020375F" w:rsidRPr="00F353F5" w:rsidRDefault="0020375F" w:rsidP="0020375F">
      <w:pPr>
        <w:jc w:val="both"/>
        <w:rPr>
          <w:lang w:val="en-US"/>
        </w:rPr>
      </w:pPr>
      <w:r>
        <w:rPr>
          <w:lang w:val="en-US"/>
        </w:rPr>
        <w:t>Western Grey Kangaroos were only recognised as a separate species in the 1970s (Kirsch and Poole 1972) however they are usually more brown in appearance when compared to Eastern Greys and are also slightly more slender in appearance (Dawson 2012). They are thought to have diverged from a common ancestor relatively recently (i.e. sometime in the Pleistocene epoch) (Dawson T.J. 2012) and as such, differ little in their ecology and biology.</w:t>
      </w:r>
    </w:p>
    <w:p w:rsidR="0020375F" w:rsidRDefault="0020375F" w:rsidP="0020375F">
      <w:pPr>
        <w:jc w:val="both"/>
        <w:rPr>
          <w:lang w:val="en-US"/>
        </w:rPr>
      </w:pPr>
    </w:p>
    <w:p w:rsidR="0020375F" w:rsidRDefault="00921133" w:rsidP="0020375F">
      <w:pPr>
        <w:jc w:val="both"/>
        <w:rPr>
          <w:lang w:val="en-US"/>
        </w:rPr>
      </w:pPr>
      <w:r>
        <w:rPr>
          <w:lang w:val="en-US"/>
        </w:rPr>
        <w:t>The reproductive biology</w:t>
      </w:r>
      <w:r w:rsidR="0020375F">
        <w:rPr>
          <w:lang w:val="en-US"/>
        </w:rPr>
        <w:t xml:space="preserve"> of Western and Eastern Grey Kangaroos has been extensively studied (Tyndale-Biscoe and Renfree 1987); they are seasonal breeders with oestrus and births occurring between September and March and lactational anoestrus (sexual inactivity) between April and August (Poole 1973, 1976). Post-partum ovulation does not occur in either species and, unlike other large macropod species like the Red Kangaroo, they do not generally carry dormant embryos in the uterus </w:t>
      </w:r>
      <w:r>
        <w:rPr>
          <w:lang w:val="en-US"/>
        </w:rPr>
        <w:t xml:space="preserve">(known as diapause) </w:t>
      </w:r>
      <w:r w:rsidR="0020375F">
        <w:rPr>
          <w:lang w:val="en-US"/>
        </w:rPr>
        <w:t>(Tyndale-Biscoe 2005). While there is the potential for diapause in Eastern Grey Kangaroos (albeit rarely) the function has been completely lost in Western Grey Kangaroos (Poole 1975).</w:t>
      </w:r>
    </w:p>
    <w:p w:rsidR="0020375F" w:rsidRDefault="0020375F" w:rsidP="0020375F">
      <w:pPr>
        <w:jc w:val="both"/>
        <w:rPr>
          <w:lang w:val="en-US"/>
        </w:rPr>
      </w:pPr>
    </w:p>
    <w:p w:rsidR="0020375F" w:rsidRDefault="0020375F" w:rsidP="0020375F">
      <w:pPr>
        <w:jc w:val="both"/>
        <w:rPr>
          <w:lang w:val="en-US"/>
        </w:rPr>
      </w:pPr>
      <w:r>
        <w:rPr>
          <w:lang w:val="en-US"/>
        </w:rPr>
        <w:t>These species are gregarious (Southwell 1984a) and occur in mobs that can range from only a few to hundreds (Fletcher 2006). The size of these groups has been found to be positively correlated to the population density in the area (Taylor 1982, Southwell 1984a, Jarman and Coulson 1989) and is also affected by habitat, with groups in dense woodland areas smaller than those at equivalent densities in open cleared pasture habitat (Coulson and Raines 1985,  Heathcote 1987, Jarman and Coulson 1989).</w:t>
      </w:r>
    </w:p>
    <w:p w:rsidR="0020375F" w:rsidRDefault="0020375F" w:rsidP="0020375F">
      <w:pPr>
        <w:jc w:val="both"/>
        <w:rPr>
          <w:lang w:val="en-US"/>
        </w:rPr>
      </w:pPr>
    </w:p>
    <w:p w:rsidR="0020375F" w:rsidRDefault="0020375F" w:rsidP="0020375F">
      <w:pPr>
        <w:jc w:val="both"/>
        <w:rPr>
          <w:lang w:val="en-US"/>
        </w:rPr>
      </w:pPr>
      <w:r>
        <w:rPr>
          <w:lang w:val="en-US"/>
        </w:rPr>
        <w:t>Eastern Grey Kangaroos are thought to occupy small overlapping home ranges which they show high fidelity to (Jarman and Taylor 1983). These home ranges have been found to be large in cleared agricultural areas (Jarman and Taylor 1983) and in semi-arid areas (e.g. 430 and 528 ha respectively) as compared to areas of mixed woodland and adjacent farmland (e.g. 27 to 158 ha) (Moore, Coulson and Way 2002). Home ranges of Eastern Grey Kangaroos in areas of woodland with adjacent farmland may be influenced in their size by disturbance through control by farmers, dogs and domestic stock, with kangaroos remaining close to cover to avoid these disturbances (Moore, Coulson and Way 2002, Viggers and Hearn 2005).</w:t>
      </w:r>
    </w:p>
    <w:p w:rsidR="0020375F" w:rsidRDefault="0020375F" w:rsidP="0020375F">
      <w:pPr>
        <w:jc w:val="both"/>
        <w:rPr>
          <w:lang w:val="en-US"/>
        </w:rPr>
      </w:pPr>
    </w:p>
    <w:p w:rsidR="0020375F" w:rsidRPr="0020375F" w:rsidRDefault="0020375F" w:rsidP="0020375F">
      <w:pPr>
        <w:pStyle w:val="Heading2"/>
        <w:spacing w:line="260" w:lineRule="exact"/>
      </w:pPr>
      <w:bookmarkStart w:id="39" w:name="_Toc463432905"/>
      <w:bookmarkStart w:id="40" w:name="_Toc485369964"/>
      <w:r w:rsidRPr="0020375F">
        <w:t>4.2 Threats and assessment of impacts</w:t>
      </w:r>
      <w:bookmarkEnd w:id="39"/>
      <w:bookmarkEnd w:id="40"/>
    </w:p>
    <w:p w:rsidR="0020375F" w:rsidRDefault="0020375F" w:rsidP="0020375F">
      <w:pPr>
        <w:jc w:val="both"/>
        <w:rPr>
          <w:lang w:val="en-GB"/>
        </w:rPr>
      </w:pPr>
      <w:r>
        <w:rPr>
          <w:lang w:val="en-GB"/>
        </w:rPr>
        <w:t xml:space="preserve">In the context of the KPFT in Victoria; threats to the conservation status of the Eastern Grey Kangaroo or the Western Grey Kangaroo are thought to be negligible given the uptake of kangaroo carcasses is from an already existing ATCW system. </w:t>
      </w:r>
    </w:p>
    <w:p w:rsidR="0020375F" w:rsidRDefault="0020375F" w:rsidP="0020375F">
      <w:pPr>
        <w:jc w:val="both"/>
        <w:rPr>
          <w:lang w:val="en-GB"/>
        </w:rPr>
      </w:pPr>
    </w:p>
    <w:p w:rsidR="0020375F" w:rsidRDefault="0020375F" w:rsidP="0020375F">
      <w:pPr>
        <w:jc w:val="both"/>
        <w:rPr>
          <w:lang w:val="en-GB"/>
        </w:rPr>
      </w:pPr>
      <w:r>
        <w:rPr>
          <w:lang w:val="en-GB"/>
        </w:rPr>
        <w:t xml:space="preserve">The ATCW system on which the KPFT is based has been in operation since the establishment of the </w:t>
      </w:r>
      <w:r w:rsidR="004932CC" w:rsidRPr="004932CC">
        <w:rPr>
          <w:i/>
          <w:lang w:val="en-GB"/>
        </w:rPr>
        <w:t>Wildlife Act 1975</w:t>
      </w:r>
      <w:r>
        <w:rPr>
          <w:lang w:val="en-GB"/>
        </w:rPr>
        <w:t>. Since that time, the number of ATCWs issued for kangaroo control have been increasing (Fletcher 2006). This trend has continued in recent years, with 2015 recording the highest numbers of kangaroos authorised for control (</w:t>
      </w:r>
      <w:r w:rsidRPr="003F5DA4">
        <w:rPr>
          <w:lang w:val="en-GB"/>
        </w:rPr>
        <w:t xml:space="preserve">Figure 5). </w:t>
      </w:r>
    </w:p>
    <w:p w:rsidR="0020375F" w:rsidRDefault="0020375F" w:rsidP="0020375F">
      <w:pPr>
        <w:jc w:val="both"/>
        <w:rPr>
          <w:lang w:val="en-GB"/>
        </w:rPr>
      </w:pPr>
    </w:p>
    <w:p w:rsidR="0020375F" w:rsidRDefault="0020375F" w:rsidP="0020375F">
      <w:pPr>
        <w:jc w:val="both"/>
        <w:rPr>
          <w:lang w:val="en-GB"/>
        </w:rPr>
      </w:pPr>
      <w:r w:rsidRPr="003F5DA4">
        <w:rPr>
          <w:lang w:val="en-GB"/>
        </w:rPr>
        <w:t xml:space="preserve">This trend is consistent with population data from surveys conducted across South Australia, New South </w:t>
      </w:r>
      <w:r w:rsidRPr="001D4B70">
        <w:rPr>
          <w:lang w:val="en-GB"/>
        </w:rPr>
        <w:t>Wales and Queensland</w:t>
      </w:r>
      <w:r>
        <w:rPr>
          <w:lang w:val="en-GB"/>
        </w:rPr>
        <w:t xml:space="preserve"> which</w:t>
      </w:r>
      <w:r w:rsidRPr="001D4B70">
        <w:rPr>
          <w:lang w:val="en-GB"/>
        </w:rPr>
        <w:t xml:space="preserve"> have shown kangaroo </w:t>
      </w:r>
      <w:r w:rsidRPr="00605640">
        <w:rPr>
          <w:lang w:val="en-GB"/>
        </w:rPr>
        <w:t xml:space="preserve">numbers have been consistently increasing after a low point around the mid-2000s (South Australia Department of Environment, Water and Natural Resources, </w:t>
      </w:r>
      <w:r w:rsidRPr="00605640">
        <w:rPr>
          <w:szCs w:val="22"/>
          <w:lang w:val="en-US"/>
        </w:rPr>
        <w:t>New South Wales Office of Environment &amp; Heritage</w:t>
      </w:r>
      <w:r w:rsidRPr="00605640">
        <w:t xml:space="preserve"> and Queensland Department of Environment and </w:t>
      </w:r>
      <w:r>
        <w:t>Heritage Protection</w:t>
      </w:r>
      <w:r>
        <w:rPr>
          <w:lang w:val="en-GB"/>
        </w:rPr>
        <w:t>)</w:t>
      </w:r>
      <w:r w:rsidRPr="001D4B70">
        <w:rPr>
          <w:lang w:val="en-GB"/>
        </w:rPr>
        <w:t>. Numbers peaked in 2013 in Queensland and 2014 in New South Wales, while South Australian numbers were still increasing between 2014 and 2015</w:t>
      </w:r>
      <w:r>
        <w:rPr>
          <w:lang w:val="en-GB"/>
        </w:rPr>
        <w:t>, this is thought to be due to climatic variation</w:t>
      </w:r>
      <w:r w:rsidRPr="001D4B70">
        <w:rPr>
          <w:lang w:val="en-GB"/>
        </w:rPr>
        <w:t>.</w:t>
      </w:r>
      <w:r>
        <w:rPr>
          <w:lang w:val="en-GB"/>
        </w:rPr>
        <w:t xml:space="preserve"> </w:t>
      </w:r>
    </w:p>
    <w:p w:rsidR="0020375F" w:rsidRDefault="0020375F" w:rsidP="0020375F">
      <w:pPr>
        <w:jc w:val="both"/>
        <w:rPr>
          <w:lang w:val="en-GB"/>
        </w:rPr>
      </w:pPr>
    </w:p>
    <w:p w:rsidR="0020375F" w:rsidRDefault="0020375F" w:rsidP="0020375F">
      <w:pPr>
        <w:jc w:val="both"/>
        <w:rPr>
          <w:lang w:val="en-GB"/>
        </w:rPr>
      </w:pPr>
      <w:r>
        <w:rPr>
          <w:lang w:val="en-GB"/>
        </w:rPr>
        <w:t>In Victoria, this trend upwards is also thought to be due to an increase in the level of land manager subscription to the ATCW system since its inception, with more land holders opting to comply and seek an authorisation rather than undertaking un-authorised kangaroo control.</w:t>
      </w:r>
    </w:p>
    <w:p w:rsidR="0020375F" w:rsidRDefault="0020375F" w:rsidP="0020375F">
      <w:pPr>
        <w:jc w:val="both"/>
        <w:rPr>
          <w:lang w:val="en-GB"/>
        </w:rPr>
      </w:pPr>
      <w:r>
        <w:rPr>
          <w:noProof/>
        </w:rPr>
        <w:drawing>
          <wp:anchor distT="0" distB="0" distL="114300" distR="114300" simplePos="0" relativeHeight="251664384" behindDoc="1" locked="0" layoutInCell="1" allowOverlap="1" wp14:anchorId="140E31D6" wp14:editId="7F9A9C54">
            <wp:simplePos x="0" y="0"/>
            <wp:positionH relativeFrom="column">
              <wp:posOffset>555484</wp:posOffset>
            </wp:positionH>
            <wp:positionV relativeFrom="paragraph">
              <wp:posOffset>30480</wp:posOffset>
            </wp:positionV>
            <wp:extent cx="5134610" cy="3160395"/>
            <wp:effectExtent l="0" t="0" r="0" b="0"/>
            <wp:wrapNone/>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H relativeFrom="page">
              <wp14:pctWidth>0</wp14:pctWidth>
            </wp14:sizeRelH>
            <wp14:sizeRelV relativeFrom="page">
              <wp14:pctHeight>0</wp14:pctHeight>
            </wp14:sizeRelV>
          </wp:anchor>
        </w:drawing>
      </w:r>
    </w:p>
    <w:p w:rsidR="0020375F" w:rsidRDefault="0020375F" w:rsidP="0020375F">
      <w:pPr>
        <w:jc w:val="both"/>
        <w:rPr>
          <w:lang w:val="en-GB"/>
        </w:rPr>
      </w:pPr>
    </w:p>
    <w:p w:rsidR="0020375F" w:rsidRDefault="0020375F" w:rsidP="0020375F">
      <w:pPr>
        <w:jc w:val="both"/>
        <w:rPr>
          <w:lang w:val="en-GB"/>
        </w:rPr>
      </w:pPr>
    </w:p>
    <w:p w:rsidR="0020375F" w:rsidRDefault="0020375F" w:rsidP="0020375F">
      <w:pPr>
        <w:jc w:val="both"/>
        <w:rPr>
          <w:lang w:val="en-GB"/>
        </w:rPr>
      </w:pPr>
    </w:p>
    <w:p w:rsidR="0020375F" w:rsidRDefault="0020375F" w:rsidP="0020375F">
      <w:pPr>
        <w:jc w:val="both"/>
        <w:rPr>
          <w:lang w:val="en-GB"/>
        </w:rPr>
      </w:pPr>
    </w:p>
    <w:p w:rsidR="0020375F" w:rsidRDefault="0020375F" w:rsidP="0020375F">
      <w:pPr>
        <w:jc w:val="both"/>
        <w:rPr>
          <w:lang w:val="en-GB"/>
        </w:rPr>
      </w:pPr>
    </w:p>
    <w:p w:rsidR="0020375F" w:rsidRDefault="0020375F" w:rsidP="0020375F">
      <w:pPr>
        <w:jc w:val="both"/>
        <w:rPr>
          <w:lang w:val="en-GB"/>
        </w:rPr>
      </w:pPr>
    </w:p>
    <w:p w:rsidR="0020375F" w:rsidRDefault="0020375F" w:rsidP="0020375F">
      <w:pPr>
        <w:jc w:val="both"/>
        <w:rPr>
          <w:lang w:val="en-GB"/>
        </w:rPr>
      </w:pPr>
    </w:p>
    <w:p w:rsidR="0020375F" w:rsidRDefault="0020375F" w:rsidP="0020375F">
      <w:pPr>
        <w:jc w:val="both"/>
        <w:rPr>
          <w:lang w:val="en-GB"/>
        </w:rPr>
      </w:pPr>
    </w:p>
    <w:p w:rsidR="0020375F" w:rsidRDefault="0020375F" w:rsidP="0020375F">
      <w:pPr>
        <w:jc w:val="both"/>
        <w:rPr>
          <w:lang w:val="en-GB"/>
        </w:rPr>
      </w:pPr>
    </w:p>
    <w:p w:rsidR="0020375F" w:rsidRDefault="0020375F" w:rsidP="0020375F">
      <w:pPr>
        <w:jc w:val="both"/>
        <w:rPr>
          <w:lang w:val="en-GB"/>
        </w:rPr>
      </w:pPr>
    </w:p>
    <w:p w:rsidR="0020375F" w:rsidRDefault="0020375F" w:rsidP="0020375F">
      <w:pPr>
        <w:jc w:val="both"/>
        <w:rPr>
          <w:lang w:val="en-GB"/>
        </w:rPr>
      </w:pPr>
    </w:p>
    <w:p w:rsidR="0020375F" w:rsidRDefault="0020375F" w:rsidP="0020375F">
      <w:pPr>
        <w:jc w:val="both"/>
        <w:rPr>
          <w:lang w:val="en-GB"/>
        </w:rPr>
      </w:pPr>
    </w:p>
    <w:p w:rsidR="0020375F" w:rsidRDefault="0020375F" w:rsidP="0020375F">
      <w:pPr>
        <w:jc w:val="both"/>
        <w:rPr>
          <w:lang w:val="en-GB"/>
        </w:rPr>
      </w:pPr>
    </w:p>
    <w:p w:rsidR="0020375F" w:rsidRDefault="0020375F" w:rsidP="0020375F">
      <w:pPr>
        <w:jc w:val="both"/>
        <w:rPr>
          <w:lang w:val="en-GB"/>
        </w:rPr>
      </w:pPr>
    </w:p>
    <w:p w:rsidR="0020375F" w:rsidRDefault="0020375F" w:rsidP="0020375F">
      <w:pPr>
        <w:jc w:val="both"/>
        <w:rPr>
          <w:lang w:val="en-GB"/>
        </w:rPr>
      </w:pPr>
    </w:p>
    <w:p w:rsidR="0020375F" w:rsidRDefault="0020375F" w:rsidP="0020375F">
      <w:pPr>
        <w:jc w:val="both"/>
        <w:rPr>
          <w:lang w:val="en-GB"/>
        </w:rPr>
      </w:pPr>
    </w:p>
    <w:p w:rsidR="0020375F" w:rsidRDefault="0020375F" w:rsidP="0020375F">
      <w:pPr>
        <w:jc w:val="both"/>
        <w:rPr>
          <w:lang w:val="en-GB"/>
        </w:rPr>
      </w:pPr>
    </w:p>
    <w:p w:rsidR="0020375F" w:rsidRDefault="0020375F" w:rsidP="0020375F">
      <w:pPr>
        <w:pStyle w:val="Caption0"/>
        <w:jc w:val="both"/>
        <w:rPr>
          <w:lang w:val="en-GB" w:eastAsia="en-AU"/>
        </w:rPr>
      </w:pPr>
    </w:p>
    <w:p w:rsidR="0020375F" w:rsidRDefault="0020375F" w:rsidP="0020375F">
      <w:pPr>
        <w:pStyle w:val="CaptionImageorFigure"/>
        <w:jc w:val="center"/>
      </w:pPr>
    </w:p>
    <w:p w:rsidR="0020375F" w:rsidRPr="0020375F" w:rsidRDefault="0020375F" w:rsidP="0020375F">
      <w:pPr>
        <w:pStyle w:val="CaptionImageorFigure"/>
        <w:jc w:val="center"/>
      </w:pPr>
      <w:r w:rsidRPr="0020375F">
        <w:t>Figure 5: Number of kangaroos (Eastern Grey Kangaroo and Western Grey Kangaroo) authorised for control in Victoria 2002 - 2015. Consistent with previous pre-2002 data (Fletcher 2006), peaks have occurred in drought years.</w:t>
      </w:r>
    </w:p>
    <w:p w:rsidR="0020375F" w:rsidRDefault="0020375F" w:rsidP="0020375F">
      <w:pPr>
        <w:jc w:val="both"/>
        <w:rPr>
          <w:lang w:val="en-GB"/>
        </w:rPr>
      </w:pPr>
    </w:p>
    <w:p w:rsidR="0020375F" w:rsidRDefault="0020375F" w:rsidP="0020375F">
      <w:pPr>
        <w:jc w:val="both"/>
        <w:rPr>
          <w:lang w:val="en-GB"/>
        </w:rPr>
      </w:pPr>
      <w:r>
        <w:rPr>
          <w:lang w:val="en-GB"/>
        </w:rPr>
        <w:t>The ATCW system is based around damage mitigation, not population management of wildlife. This means that authorisations are issued for the purposes of mitigating damage occurring on specific properties (i.e. damage to crops</w:t>
      </w:r>
      <w:r w:rsidR="00103BB5">
        <w:rPr>
          <w:lang w:val="en-GB"/>
        </w:rPr>
        <w:t>, pasture</w:t>
      </w:r>
      <w:r>
        <w:rPr>
          <w:lang w:val="en-GB"/>
        </w:rPr>
        <w:t xml:space="preserve"> or fences), not for landscape scale population management of species. As a result, decisions around kangaroo management are made at a regional level by DELWP Wildlife Officers and are based around local knowledge of the regional population, and site inspections to assess the actual numbers of the kangaroos in question. </w:t>
      </w:r>
    </w:p>
    <w:p w:rsidR="0020375F" w:rsidRDefault="0020375F" w:rsidP="0020375F">
      <w:pPr>
        <w:jc w:val="both"/>
        <w:rPr>
          <w:lang w:val="en-GB"/>
        </w:rPr>
      </w:pPr>
    </w:p>
    <w:p w:rsidR="0020375F" w:rsidRDefault="0020375F" w:rsidP="0020375F">
      <w:pPr>
        <w:jc w:val="both"/>
        <w:rPr>
          <w:lang w:val="en-GB"/>
        </w:rPr>
      </w:pPr>
      <w:r>
        <w:rPr>
          <w:lang w:val="en-GB"/>
        </w:rPr>
        <w:t xml:space="preserve">The result is a responsive system that self-adjusts to rises and falls in the state's kangaroo population. Kangaroo population numbers fluctuate in response to changes in the conditions of vegetation (generally related to climatic variation, specifically, rainfall and temperature) </w:t>
      </w:r>
      <w:r>
        <w:t xml:space="preserve">(Bayliss 1987; Cairns &amp; Grigg 1993; Cairns </w:t>
      </w:r>
      <w:r>
        <w:rPr>
          <w:i/>
          <w:iCs/>
        </w:rPr>
        <w:t>et al</w:t>
      </w:r>
      <w:r>
        <w:t xml:space="preserve">. 2000; </w:t>
      </w:r>
      <w:r w:rsidRPr="00810A4F">
        <w:t>Caughley, Grigg and Smith 1985</w:t>
      </w:r>
      <w:r>
        <w:t xml:space="preserve">; McCarthy 1996; Pople 2003; Pople </w:t>
      </w:r>
      <w:r>
        <w:rPr>
          <w:i/>
          <w:iCs/>
        </w:rPr>
        <w:t>et al</w:t>
      </w:r>
      <w:r>
        <w:t>. 2010; Robertson 1986)</w:t>
      </w:r>
      <w:r>
        <w:rPr>
          <w:lang w:val="en-GB"/>
        </w:rPr>
        <w:t xml:space="preserve">. </w:t>
      </w:r>
    </w:p>
    <w:p w:rsidR="0020375F" w:rsidRDefault="0020375F" w:rsidP="0020375F">
      <w:pPr>
        <w:jc w:val="both"/>
        <w:rPr>
          <w:lang w:val="en-GB"/>
        </w:rPr>
      </w:pPr>
    </w:p>
    <w:p w:rsidR="0020375F" w:rsidRDefault="0020375F" w:rsidP="0020375F">
      <w:pPr>
        <w:jc w:val="both"/>
        <w:rPr>
          <w:lang w:val="en-GB"/>
        </w:rPr>
      </w:pPr>
      <w:r>
        <w:rPr>
          <w:lang w:val="en-GB"/>
        </w:rPr>
        <w:t xml:space="preserve">The KPFT is unlikely to significantly impact either of the species concerned as it is simply a modification to the already established ATCW system. The same damage assessment process is maintained, however the kangaroo carcasses are instead authorised to be utilised for pet meat processing and for their skins, rather than being wasted. </w:t>
      </w:r>
    </w:p>
    <w:p w:rsidR="0020375F" w:rsidRDefault="0020375F" w:rsidP="0020375F">
      <w:pPr>
        <w:jc w:val="both"/>
        <w:rPr>
          <w:lang w:val="en-GB"/>
        </w:rPr>
      </w:pPr>
    </w:p>
    <w:p w:rsidR="0020375F" w:rsidRPr="00B72030" w:rsidRDefault="0020375F" w:rsidP="0020375F">
      <w:pPr>
        <w:pStyle w:val="Heading1"/>
      </w:pPr>
      <w:bookmarkStart w:id="41" w:name="_Toc456882669"/>
      <w:bookmarkStart w:id="42" w:name="_Toc463432906"/>
      <w:bookmarkStart w:id="43" w:name="_Toc485369965"/>
      <w:r>
        <w:t>5</w:t>
      </w:r>
      <w:r>
        <w:tab/>
      </w:r>
      <w:r w:rsidRPr="00B72030">
        <w:t>Monitoring and assessment</w:t>
      </w:r>
      <w:bookmarkEnd w:id="41"/>
      <w:bookmarkEnd w:id="42"/>
      <w:bookmarkEnd w:id="43"/>
    </w:p>
    <w:p w:rsidR="0020375F" w:rsidRDefault="0020375F" w:rsidP="0020375F">
      <w:pPr>
        <w:autoSpaceDE w:val="0"/>
        <w:autoSpaceDN w:val="0"/>
        <w:adjustRightInd w:val="0"/>
        <w:jc w:val="both"/>
        <w:rPr>
          <w:lang w:val="en-GB"/>
        </w:rPr>
      </w:pPr>
      <w:r>
        <w:rPr>
          <w:lang w:val="en-GB"/>
        </w:rPr>
        <w:t xml:space="preserve">A review was conducted of the KPFT in mid-2015 to </w:t>
      </w:r>
      <w:r w:rsidR="00921133">
        <w:rPr>
          <w:lang w:val="en-GB"/>
        </w:rPr>
        <w:t>examine</w:t>
      </w:r>
      <w:r>
        <w:rPr>
          <w:lang w:val="en-GB"/>
        </w:rPr>
        <w:t xml:space="preserve"> its effectiveness against the objectives and key evaluation criteria of the trial. The review identified that the uptake of carcasses under the trial has been largely successful, however some of the objectives would benefit further from assessment over a longer time period and in areas where the number of kangaroos authorised for control are lower or more remote from processors. With the recent extension and expansion of the trial, another review will be undertaken in 2017.</w:t>
      </w:r>
    </w:p>
    <w:p w:rsidR="0020375F" w:rsidRDefault="0020375F" w:rsidP="0020375F">
      <w:pPr>
        <w:autoSpaceDE w:val="0"/>
        <w:autoSpaceDN w:val="0"/>
        <w:adjustRightInd w:val="0"/>
        <w:jc w:val="both"/>
        <w:rPr>
          <w:lang w:val="en-GB"/>
        </w:rPr>
      </w:pPr>
    </w:p>
    <w:p w:rsidR="00F245A2" w:rsidRDefault="009E55F7" w:rsidP="0020375F">
      <w:pPr>
        <w:autoSpaceDE w:val="0"/>
        <w:autoSpaceDN w:val="0"/>
        <w:adjustRightInd w:val="0"/>
        <w:jc w:val="both"/>
        <w:rPr>
          <w:lang w:val="en-GB"/>
        </w:rPr>
      </w:pPr>
      <w:r>
        <w:rPr>
          <w:lang w:val="en-GB"/>
        </w:rPr>
        <w:t>The e</w:t>
      </w:r>
      <w:r w:rsidR="003A03B6">
        <w:rPr>
          <w:lang w:val="en-GB"/>
        </w:rPr>
        <w:t xml:space="preserve">valuation of the trail will </w:t>
      </w:r>
      <w:r w:rsidR="008D7CFA">
        <w:rPr>
          <w:lang w:val="en-GB"/>
        </w:rPr>
        <w:t xml:space="preserve">commence in mid-2017 to inform the Minister’s decision on whether the trial will become an ongoing program. The </w:t>
      </w:r>
      <w:r w:rsidR="00794D48">
        <w:rPr>
          <w:lang w:val="en-GB"/>
        </w:rPr>
        <w:t xml:space="preserve">trial will be evaluated against key evaluation criteria to determine whether it has met </w:t>
      </w:r>
      <w:r w:rsidR="00660F15">
        <w:rPr>
          <w:lang w:val="en-GB"/>
        </w:rPr>
        <w:t>its</w:t>
      </w:r>
      <w:r w:rsidR="00794D48">
        <w:rPr>
          <w:lang w:val="en-GB"/>
        </w:rPr>
        <w:t xml:space="preserve"> objectives. The evaluation will</w:t>
      </w:r>
      <w:r w:rsidR="008D7CFA">
        <w:rPr>
          <w:lang w:val="en-GB"/>
        </w:rPr>
        <w:t xml:space="preserve"> include</w:t>
      </w:r>
      <w:r w:rsidR="00F245A2">
        <w:rPr>
          <w:lang w:val="en-GB"/>
        </w:rPr>
        <w:t>:</w:t>
      </w:r>
    </w:p>
    <w:p w:rsidR="00F245A2" w:rsidRDefault="00F245A2" w:rsidP="0020375F">
      <w:pPr>
        <w:autoSpaceDE w:val="0"/>
        <w:autoSpaceDN w:val="0"/>
        <w:adjustRightInd w:val="0"/>
        <w:jc w:val="both"/>
        <w:rPr>
          <w:lang w:val="en-GB"/>
        </w:rPr>
      </w:pPr>
    </w:p>
    <w:p w:rsidR="00F245A2" w:rsidRDefault="00907C3B" w:rsidP="00C643E1">
      <w:pPr>
        <w:pStyle w:val="ListParagraph"/>
        <w:numPr>
          <w:ilvl w:val="0"/>
          <w:numId w:val="22"/>
        </w:numPr>
        <w:autoSpaceDE w:val="0"/>
        <w:autoSpaceDN w:val="0"/>
        <w:adjustRightInd w:val="0"/>
        <w:jc w:val="both"/>
        <w:rPr>
          <w:lang w:val="en-GB"/>
        </w:rPr>
      </w:pPr>
      <w:r w:rsidRPr="00F245A2">
        <w:rPr>
          <w:lang w:val="en-GB"/>
        </w:rPr>
        <w:t>a survey of landholders, processors, shooters and animal welfare organisations</w:t>
      </w:r>
      <w:r w:rsidR="00F245A2">
        <w:rPr>
          <w:lang w:val="en-GB"/>
        </w:rPr>
        <w:t xml:space="preserve"> to gain their thoughts on the trial and why they did or did not participate</w:t>
      </w:r>
    </w:p>
    <w:p w:rsidR="00F245A2" w:rsidRDefault="00907C3B" w:rsidP="00C643E1">
      <w:pPr>
        <w:pStyle w:val="ListParagraph"/>
        <w:numPr>
          <w:ilvl w:val="0"/>
          <w:numId w:val="22"/>
        </w:numPr>
        <w:autoSpaceDE w:val="0"/>
        <w:autoSpaceDN w:val="0"/>
        <w:adjustRightInd w:val="0"/>
        <w:jc w:val="both"/>
        <w:rPr>
          <w:lang w:val="en-GB"/>
        </w:rPr>
      </w:pPr>
      <w:r w:rsidRPr="00F245A2">
        <w:rPr>
          <w:lang w:val="en-GB"/>
        </w:rPr>
        <w:t xml:space="preserve">analysis of KPFT and non-KPFT </w:t>
      </w:r>
      <w:r w:rsidR="00794D48" w:rsidRPr="00F245A2">
        <w:rPr>
          <w:lang w:val="en-GB"/>
        </w:rPr>
        <w:t>ATCW data</w:t>
      </w:r>
      <w:r w:rsidRPr="00F245A2">
        <w:rPr>
          <w:lang w:val="en-GB"/>
        </w:rPr>
        <w:t xml:space="preserve"> to determine trends inside and outside trial areas</w:t>
      </w:r>
      <w:r w:rsidR="00794D48" w:rsidRPr="00F245A2">
        <w:rPr>
          <w:lang w:val="en-GB"/>
        </w:rPr>
        <w:t xml:space="preserve"> and whether the trial has driven permit applications</w:t>
      </w:r>
    </w:p>
    <w:p w:rsidR="003A03B6" w:rsidRDefault="00F245A2" w:rsidP="00C643E1">
      <w:pPr>
        <w:pStyle w:val="ListParagraph"/>
        <w:numPr>
          <w:ilvl w:val="0"/>
          <w:numId w:val="22"/>
        </w:numPr>
        <w:autoSpaceDE w:val="0"/>
        <w:autoSpaceDN w:val="0"/>
        <w:adjustRightInd w:val="0"/>
        <w:jc w:val="both"/>
        <w:rPr>
          <w:lang w:val="en-GB"/>
        </w:rPr>
      </w:pPr>
      <w:r>
        <w:rPr>
          <w:lang w:val="en-GB"/>
        </w:rPr>
        <w:t xml:space="preserve">analysis of compliance issues that arose during the trial and the cost </w:t>
      </w:r>
      <w:r w:rsidR="00660F15">
        <w:rPr>
          <w:lang w:val="en-GB"/>
        </w:rPr>
        <w:t>to the Department to</w:t>
      </w:r>
      <w:r>
        <w:rPr>
          <w:lang w:val="en-GB"/>
        </w:rPr>
        <w:t xml:space="preserve"> undertak</w:t>
      </w:r>
      <w:r w:rsidR="00660F15">
        <w:rPr>
          <w:lang w:val="en-GB"/>
        </w:rPr>
        <w:t>e</w:t>
      </w:r>
      <w:r>
        <w:rPr>
          <w:lang w:val="en-GB"/>
        </w:rPr>
        <w:t xml:space="preserve"> compliance activities in relation to the trial</w:t>
      </w:r>
    </w:p>
    <w:p w:rsidR="00F245A2" w:rsidRPr="00F245A2" w:rsidRDefault="00F245A2" w:rsidP="00C643E1">
      <w:pPr>
        <w:pStyle w:val="ListParagraph"/>
        <w:numPr>
          <w:ilvl w:val="0"/>
          <w:numId w:val="22"/>
        </w:numPr>
        <w:autoSpaceDE w:val="0"/>
        <w:autoSpaceDN w:val="0"/>
        <w:adjustRightInd w:val="0"/>
        <w:jc w:val="both"/>
        <w:rPr>
          <w:lang w:val="en-GB"/>
        </w:rPr>
      </w:pPr>
      <w:r>
        <w:rPr>
          <w:lang w:val="en-GB"/>
        </w:rPr>
        <w:t>analysis of the commercial viability</w:t>
      </w:r>
      <w:r w:rsidR="00660F15">
        <w:rPr>
          <w:lang w:val="en-GB"/>
        </w:rPr>
        <w:t xml:space="preserve"> of the trial for the participating processors</w:t>
      </w:r>
      <w:r>
        <w:rPr>
          <w:lang w:val="en-GB"/>
        </w:rPr>
        <w:t>.</w:t>
      </w:r>
    </w:p>
    <w:p w:rsidR="003A03B6" w:rsidRDefault="003A03B6" w:rsidP="0020375F">
      <w:pPr>
        <w:autoSpaceDE w:val="0"/>
        <w:autoSpaceDN w:val="0"/>
        <w:adjustRightInd w:val="0"/>
        <w:jc w:val="both"/>
        <w:rPr>
          <w:lang w:val="en-GB"/>
        </w:rPr>
      </w:pPr>
    </w:p>
    <w:p w:rsidR="0020375F" w:rsidRPr="007F135A" w:rsidRDefault="0020375F" w:rsidP="0020375F">
      <w:pPr>
        <w:autoSpaceDE w:val="0"/>
        <w:autoSpaceDN w:val="0"/>
        <w:adjustRightInd w:val="0"/>
        <w:jc w:val="both"/>
        <w:rPr>
          <w:lang w:val="en-GB"/>
        </w:rPr>
      </w:pPr>
      <w:r>
        <w:rPr>
          <w:lang w:val="en-GB"/>
        </w:rPr>
        <w:t xml:space="preserve">There </w:t>
      </w:r>
      <w:r w:rsidR="00E849CE">
        <w:rPr>
          <w:lang w:val="en-GB"/>
        </w:rPr>
        <w:t>have previously been</w:t>
      </w:r>
      <w:r>
        <w:rPr>
          <w:lang w:val="en-GB"/>
        </w:rPr>
        <w:t xml:space="preserve"> no state-wide population distribution or abundance surveys conducted for the Eastern Grey and Western Grey Kangaroo in Victoria, as it has not been necessary in the past for the administration of the ATCW damage mitigation system. However</w:t>
      </w:r>
      <w:r w:rsidR="00C37CB7">
        <w:rPr>
          <w:lang w:val="en-GB"/>
        </w:rPr>
        <w:t>,</w:t>
      </w:r>
      <w:r>
        <w:rPr>
          <w:lang w:val="en-GB"/>
        </w:rPr>
        <w:t xml:space="preserve"> </w:t>
      </w:r>
      <w:r w:rsidR="00E849CE">
        <w:rPr>
          <w:lang w:val="en-GB"/>
        </w:rPr>
        <w:t>DELWP has now developed a survey method (Appendix 1) to</w:t>
      </w:r>
      <w:r w:rsidR="003A03B6">
        <w:rPr>
          <w:lang w:val="en-GB"/>
        </w:rPr>
        <w:t xml:space="preserve"> </w:t>
      </w:r>
      <w:r w:rsidRPr="007F135A">
        <w:rPr>
          <w:lang w:val="en-GB"/>
        </w:rPr>
        <w:t xml:space="preserve">gather data on </w:t>
      </w:r>
      <w:r w:rsidR="00E849CE">
        <w:rPr>
          <w:lang w:val="en-GB"/>
        </w:rPr>
        <w:t xml:space="preserve">the </w:t>
      </w:r>
      <w:r w:rsidRPr="007F135A">
        <w:rPr>
          <w:lang w:val="en-GB"/>
        </w:rPr>
        <w:t>species distribution and abundance</w:t>
      </w:r>
      <w:r w:rsidR="00032B72">
        <w:rPr>
          <w:lang w:val="en-GB"/>
        </w:rPr>
        <w:t xml:space="preserve"> for the Eastern and Western Grey Kangaroo in Victoria</w:t>
      </w:r>
      <w:r w:rsidR="00E849CE">
        <w:rPr>
          <w:lang w:val="en-GB"/>
        </w:rPr>
        <w:t>. The survey will be conducted in 2017</w:t>
      </w:r>
      <w:r w:rsidRPr="007F135A">
        <w:rPr>
          <w:lang w:val="en-GB"/>
        </w:rPr>
        <w:t xml:space="preserve"> to </w:t>
      </w:r>
      <w:r w:rsidR="003A03B6">
        <w:rPr>
          <w:lang w:val="en-GB"/>
        </w:rPr>
        <w:t xml:space="preserve">inform the evaluation of the KPFT and </w:t>
      </w:r>
      <w:r w:rsidRPr="007F135A">
        <w:rPr>
          <w:lang w:val="en-GB"/>
        </w:rPr>
        <w:t xml:space="preserve">prepare for the development of a Wildlife Trade Management Plan, </w:t>
      </w:r>
      <w:r>
        <w:rPr>
          <w:lang w:val="en-GB"/>
        </w:rPr>
        <w:t>should</w:t>
      </w:r>
      <w:r w:rsidRPr="007F135A">
        <w:rPr>
          <w:lang w:val="en-GB"/>
        </w:rPr>
        <w:t xml:space="preserve"> the decision be made to move to an ongoing program. </w:t>
      </w:r>
    </w:p>
    <w:p w:rsidR="0020375F" w:rsidRPr="007F135A" w:rsidRDefault="0020375F" w:rsidP="0020375F">
      <w:pPr>
        <w:autoSpaceDE w:val="0"/>
        <w:autoSpaceDN w:val="0"/>
        <w:adjustRightInd w:val="0"/>
        <w:jc w:val="both"/>
        <w:rPr>
          <w:lang w:val="en-GB"/>
        </w:rPr>
      </w:pPr>
    </w:p>
    <w:p w:rsidR="0020375F" w:rsidRPr="0020375F" w:rsidRDefault="0020375F" w:rsidP="0020375F">
      <w:pPr>
        <w:pStyle w:val="Heading1"/>
      </w:pPr>
      <w:bookmarkStart w:id="44" w:name="_Toc456882671"/>
      <w:bookmarkStart w:id="45" w:name="_Toc463432907"/>
      <w:bookmarkStart w:id="46" w:name="_Toc485369966"/>
      <w:r>
        <w:t>6</w:t>
      </w:r>
      <w:r>
        <w:tab/>
      </w:r>
      <w:r w:rsidRPr="0020375F">
        <w:t>Management strategies</w:t>
      </w:r>
      <w:bookmarkEnd w:id="44"/>
      <w:bookmarkEnd w:id="45"/>
      <w:bookmarkEnd w:id="46"/>
    </w:p>
    <w:p w:rsidR="0020375F" w:rsidRPr="007F135A" w:rsidRDefault="0020375F" w:rsidP="0020375F">
      <w:pPr>
        <w:jc w:val="both"/>
        <w:rPr>
          <w:lang w:val="en-GB"/>
        </w:rPr>
      </w:pPr>
      <w:r w:rsidRPr="007F135A">
        <w:rPr>
          <w:lang w:val="en-GB"/>
        </w:rPr>
        <w:t xml:space="preserve">Should the decision be made to proceed with a WTMP, population distribution and abundance surveys will be conducted to inform DELWP of fluctuations of Victoria’s kangaroo populations. </w:t>
      </w:r>
      <w:r>
        <w:rPr>
          <w:lang w:val="en-GB"/>
        </w:rPr>
        <w:t xml:space="preserve">The trial review in 2017 will also be used to inform the decision, along with consideration of other models for the commercial use of kangaroos, such as a </w:t>
      </w:r>
      <w:r w:rsidR="00921133">
        <w:rPr>
          <w:lang w:val="en-GB"/>
        </w:rPr>
        <w:t xml:space="preserve">resource allocation or </w:t>
      </w:r>
      <w:r>
        <w:rPr>
          <w:lang w:val="en-GB"/>
        </w:rPr>
        <w:t xml:space="preserve">harvesting based system similar to those used in other Australian states in </w:t>
      </w:r>
      <w:r w:rsidRPr="007F135A">
        <w:rPr>
          <w:lang w:val="en-GB"/>
        </w:rPr>
        <w:t xml:space="preserve">which zones are established to ensure that take pressure is distributed across the range of the species. </w:t>
      </w:r>
    </w:p>
    <w:p w:rsidR="0020375F" w:rsidRPr="007F135A" w:rsidRDefault="0020375F" w:rsidP="0020375F">
      <w:pPr>
        <w:jc w:val="both"/>
        <w:rPr>
          <w:lang w:val="en-GB"/>
        </w:rPr>
      </w:pPr>
    </w:p>
    <w:p w:rsidR="0020375F" w:rsidRDefault="0020375F" w:rsidP="0020375F">
      <w:pPr>
        <w:jc w:val="both"/>
        <w:rPr>
          <w:lang w:val="en-GB"/>
        </w:rPr>
      </w:pPr>
    </w:p>
    <w:p w:rsidR="0020375F" w:rsidRPr="000D0BAF" w:rsidRDefault="0020375F" w:rsidP="0020375F">
      <w:pPr>
        <w:pStyle w:val="Heading1"/>
      </w:pPr>
      <w:bookmarkStart w:id="47" w:name="_Toc456882672"/>
      <w:bookmarkStart w:id="48" w:name="_Toc463432908"/>
      <w:bookmarkStart w:id="49" w:name="_Toc485369967"/>
      <w:r>
        <w:t>7</w:t>
      </w:r>
      <w:r>
        <w:tab/>
      </w:r>
      <w:r w:rsidRPr="000D0BAF">
        <w:t>Compliance</w:t>
      </w:r>
      <w:bookmarkEnd w:id="47"/>
      <w:bookmarkEnd w:id="48"/>
      <w:bookmarkEnd w:id="49"/>
    </w:p>
    <w:p w:rsidR="0020375F" w:rsidRPr="00B72030" w:rsidRDefault="0020375F" w:rsidP="0020375F">
      <w:pPr>
        <w:autoSpaceDE w:val="0"/>
        <w:autoSpaceDN w:val="0"/>
        <w:adjustRightInd w:val="0"/>
        <w:jc w:val="both"/>
        <w:rPr>
          <w:lang w:val="en-GB"/>
        </w:rPr>
      </w:pPr>
      <w:r>
        <w:rPr>
          <w:lang w:val="en-GB"/>
        </w:rPr>
        <w:t xml:space="preserve">Compliance with </w:t>
      </w:r>
      <w:r w:rsidRPr="00B72030">
        <w:rPr>
          <w:lang w:val="en-GB"/>
        </w:rPr>
        <w:t xml:space="preserve">KPFT </w:t>
      </w:r>
      <w:r>
        <w:rPr>
          <w:lang w:val="en-GB"/>
        </w:rPr>
        <w:t>ATCWs and Wildlife Processor Licences is monitored by DELWP Wildlife Officers, through various means, including review of submitted records, random inspections and investigation of reports of non-compliance. There are severe penalties for non-compliance with the conditions of authorisations and licences, which may result in suspension or cancellation of the authorisation or licence and/or prosecution.</w:t>
      </w:r>
    </w:p>
    <w:p w:rsidR="0020375F" w:rsidRPr="00B72030" w:rsidRDefault="0020375F" w:rsidP="0020375F">
      <w:pPr>
        <w:autoSpaceDE w:val="0"/>
        <w:autoSpaceDN w:val="0"/>
        <w:adjustRightInd w:val="0"/>
        <w:jc w:val="both"/>
        <w:rPr>
          <w:lang w:val="en-GB"/>
        </w:rPr>
      </w:pPr>
    </w:p>
    <w:p w:rsidR="0020375F" w:rsidRPr="00B72030" w:rsidRDefault="0020375F" w:rsidP="0020375F">
      <w:pPr>
        <w:autoSpaceDE w:val="0"/>
        <w:autoSpaceDN w:val="0"/>
        <w:adjustRightInd w:val="0"/>
        <w:jc w:val="both"/>
        <w:rPr>
          <w:lang w:val="en-GB"/>
        </w:rPr>
      </w:pPr>
      <w:r w:rsidRPr="00B72030">
        <w:rPr>
          <w:lang w:val="en-GB"/>
        </w:rPr>
        <w:t xml:space="preserve">The requirement that all kangaroos controlled under a KPFT ATCW be tagged from the point of control through to the processing, and submission of all unused tags back to DELWP along with records, enables traceability and accountability of all kangaroos controlled under the trial. </w:t>
      </w:r>
      <w:r>
        <w:rPr>
          <w:lang w:val="en-GB"/>
        </w:rPr>
        <w:t>The tags will also remain affixed to the skins, to ensure traceability.</w:t>
      </w:r>
    </w:p>
    <w:p w:rsidR="0020375F" w:rsidRDefault="0020375F" w:rsidP="0020375F">
      <w:pPr>
        <w:jc w:val="both"/>
        <w:rPr>
          <w:highlight w:val="yellow"/>
          <w:lang w:val="en-GB"/>
        </w:rPr>
      </w:pPr>
    </w:p>
    <w:p w:rsidR="0020375F" w:rsidRPr="00DE6E86" w:rsidRDefault="0020375F" w:rsidP="0020375F">
      <w:pPr>
        <w:jc w:val="both"/>
        <w:rPr>
          <w:highlight w:val="yellow"/>
          <w:lang w:val="en-GB"/>
        </w:rPr>
      </w:pPr>
    </w:p>
    <w:p w:rsidR="0020375F" w:rsidRPr="000D0BAF" w:rsidRDefault="0020375F" w:rsidP="0020375F">
      <w:pPr>
        <w:pStyle w:val="Heading1"/>
      </w:pPr>
      <w:bookmarkStart w:id="50" w:name="_Toc456882673"/>
      <w:bookmarkStart w:id="51" w:name="_Toc463432909"/>
      <w:bookmarkStart w:id="52" w:name="_Toc485369968"/>
      <w:r>
        <w:t>8</w:t>
      </w:r>
      <w:r>
        <w:tab/>
      </w:r>
      <w:r w:rsidRPr="000D0BAF">
        <w:t>Reports</w:t>
      </w:r>
      <w:bookmarkEnd w:id="50"/>
      <w:bookmarkEnd w:id="51"/>
      <w:bookmarkEnd w:id="52"/>
    </w:p>
    <w:p w:rsidR="0020375F" w:rsidRPr="00DE6E86" w:rsidRDefault="0020375F" w:rsidP="0020375F">
      <w:pPr>
        <w:jc w:val="both"/>
        <w:rPr>
          <w:highlight w:val="yellow"/>
          <w:lang w:val="en-GB"/>
        </w:rPr>
      </w:pPr>
      <w:r>
        <w:rPr>
          <w:lang w:val="en-GB"/>
        </w:rPr>
        <w:t>An a</w:t>
      </w:r>
      <w:r w:rsidRPr="000D0BAF">
        <w:rPr>
          <w:lang w:val="en-GB"/>
        </w:rPr>
        <w:t>nnual report will be provided to the Commonwealth on the operations conducted under the KPFT and the approved DWTO.</w:t>
      </w:r>
      <w:r>
        <w:rPr>
          <w:lang w:val="en-GB"/>
        </w:rPr>
        <w:t xml:space="preserve"> </w:t>
      </w:r>
    </w:p>
    <w:p w:rsidR="0020375F" w:rsidRPr="00DE6E86" w:rsidRDefault="0020375F" w:rsidP="0020375F">
      <w:pPr>
        <w:jc w:val="both"/>
        <w:rPr>
          <w:highlight w:val="yellow"/>
          <w:lang w:val="en-US"/>
        </w:rPr>
      </w:pPr>
    </w:p>
    <w:p w:rsidR="0020375F" w:rsidRDefault="0020375F" w:rsidP="0020375F">
      <w:pPr>
        <w:jc w:val="both"/>
        <w:rPr>
          <w:highlight w:val="yellow"/>
          <w:lang w:val="en-US"/>
        </w:rPr>
      </w:pPr>
    </w:p>
    <w:p w:rsidR="0020375F" w:rsidRPr="000D0BAF" w:rsidRDefault="0020375F" w:rsidP="0020375F">
      <w:pPr>
        <w:pStyle w:val="Heading1"/>
      </w:pPr>
      <w:bookmarkStart w:id="53" w:name="_Toc462919863"/>
      <w:bookmarkStart w:id="54" w:name="_Toc462919864"/>
      <w:bookmarkStart w:id="55" w:name="_Toc462919865"/>
      <w:bookmarkStart w:id="56" w:name="_Toc462919866"/>
      <w:bookmarkStart w:id="57" w:name="_Toc462919867"/>
      <w:bookmarkStart w:id="58" w:name="_Toc462919868"/>
      <w:bookmarkStart w:id="59" w:name="_Toc462919869"/>
      <w:bookmarkStart w:id="60" w:name="_Toc463432910"/>
      <w:bookmarkStart w:id="61" w:name="_Toc485369969"/>
      <w:bookmarkEnd w:id="53"/>
      <w:bookmarkEnd w:id="54"/>
      <w:bookmarkEnd w:id="55"/>
      <w:bookmarkEnd w:id="56"/>
      <w:bookmarkEnd w:id="57"/>
      <w:bookmarkEnd w:id="58"/>
      <w:bookmarkEnd w:id="59"/>
      <w:r>
        <w:t>9</w:t>
      </w:r>
      <w:r>
        <w:tab/>
      </w:r>
      <w:r w:rsidRPr="000D0BAF">
        <w:t>References</w:t>
      </w:r>
      <w:bookmarkEnd w:id="60"/>
      <w:bookmarkEnd w:id="61"/>
    </w:p>
    <w:p w:rsidR="0020375F" w:rsidRDefault="0020375F" w:rsidP="0020375F">
      <w:pPr>
        <w:spacing w:after="120"/>
        <w:jc w:val="both"/>
      </w:pPr>
      <w:r w:rsidRPr="00EA3242">
        <w:t>Bayliss 1987, Kangaroo dynamics</w:t>
      </w:r>
      <w:r>
        <w:t>. In ‘Kangaroos: Their ecology and management in the sheep rangelands of Australia’ (Eds Caughley, N Shepherd and J. Short), 119 – 134.</w:t>
      </w:r>
    </w:p>
    <w:p w:rsidR="0020375F" w:rsidRDefault="0020375F" w:rsidP="0020375F">
      <w:pPr>
        <w:spacing w:after="120"/>
        <w:jc w:val="both"/>
      </w:pPr>
      <w:r>
        <w:t xml:space="preserve">Cairns </w:t>
      </w:r>
      <w:r>
        <w:rPr>
          <w:i/>
          <w:iCs/>
        </w:rPr>
        <w:t>et al</w:t>
      </w:r>
      <w:r>
        <w:t xml:space="preserve">. 2000, Western grey kangaroos, </w:t>
      </w:r>
      <w:r w:rsidRPr="00CD64D5">
        <w:rPr>
          <w:i/>
        </w:rPr>
        <w:t>Macropus fuliginosus</w:t>
      </w:r>
      <w:r>
        <w:t xml:space="preserve">, in the South Australian pastoral zone: populations at the edge of their range. </w:t>
      </w:r>
      <w:r w:rsidRPr="004D0DA0">
        <w:rPr>
          <w:i/>
        </w:rPr>
        <w:t>CSIRO Publishing</w:t>
      </w:r>
      <w:r>
        <w:t xml:space="preserve">: </w:t>
      </w:r>
      <w:r w:rsidRPr="00CD64D5">
        <w:rPr>
          <w:i/>
        </w:rPr>
        <w:t>Wildlife Research</w:t>
      </w:r>
      <w:r>
        <w:t>, 27, 301-318.</w:t>
      </w:r>
    </w:p>
    <w:p w:rsidR="0020375F" w:rsidRPr="00EA3242" w:rsidRDefault="0020375F" w:rsidP="0020375F">
      <w:pPr>
        <w:spacing w:after="120"/>
        <w:jc w:val="both"/>
      </w:pPr>
      <w:r w:rsidRPr="00EA3242">
        <w:t>Cairns &amp; Grigg 1993, Population dynamics of Red Kangaroos (</w:t>
      </w:r>
      <w:r w:rsidRPr="00EA3242">
        <w:rPr>
          <w:i/>
        </w:rPr>
        <w:t>Macropus rufus</w:t>
      </w:r>
      <w:r w:rsidRPr="00EA3242">
        <w:t xml:space="preserve">) in relation to rainfall in the South Australian pastoral zone. </w:t>
      </w:r>
      <w:r w:rsidRPr="00EA3242">
        <w:rPr>
          <w:i/>
        </w:rPr>
        <w:t>Journal of Applied Ecology</w:t>
      </w:r>
      <w:r w:rsidRPr="00EA3242">
        <w:t>, 444 – 458.</w:t>
      </w:r>
    </w:p>
    <w:p w:rsidR="0020375F" w:rsidRDefault="0020375F" w:rsidP="0020375F">
      <w:pPr>
        <w:spacing w:after="120"/>
        <w:jc w:val="both"/>
        <w:rPr>
          <w:lang w:val="en-GB"/>
        </w:rPr>
      </w:pPr>
      <w:r w:rsidRPr="00EA3242">
        <w:rPr>
          <w:lang w:val="en-GB"/>
        </w:rPr>
        <w:t>Calaby and Grigg 1989, Changes</w:t>
      </w:r>
      <w:r>
        <w:rPr>
          <w:lang w:val="en-GB"/>
        </w:rPr>
        <w:t xml:space="preserve"> in Macropodoid communities and populations in the past 200 years and the future. In ‘Kangaroos, Wallabies and Rat Kangaroos’ (Eds G. Grigg, P. Jarman and I. Hume), 813 – 820.</w:t>
      </w:r>
    </w:p>
    <w:p w:rsidR="0020375F" w:rsidRDefault="0020375F" w:rsidP="0020375F">
      <w:pPr>
        <w:spacing w:after="120"/>
        <w:jc w:val="both"/>
      </w:pPr>
      <w:r w:rsidRPr="00810A4F">
        <w:t>Caughley, Grigg and Smith 1985</w:t>
      </w:r>
      <w:r>
        <w:t xml:space="preserve">, The effect of drought on kangaroo populations. </w:t>
      </w:r>
      <w:r w:rsidRPr="00CD64D5">
        <w:rPr>
          <w:i/>
        </w:rPr>
        <w:t>Journal of Wildlife Management</w:t>
      </w:r>
      <w:r>
        <w:t>, 49(3): 679 – 685.</w:t>
      </w:r>
    </w:p>
    <w:p w:rsidR="0020375F" w:rsidRDefault="0020375F" w:rsidP="0020375F">
      <w:pPr>
        <w:spacing w:after="120"/>
        <w:jc w:val="both"/>
        <w:rPr>
          <w:lang w:val="en-US"/>
        </w:rPr>
      </w:pPr>
      <w:r w:rsidRPr="00EA3242">
        <w:rPr>
          <w:lang w:val="en-US"/>
        </w:rPr>
        <w:t>Coulson 1990, Habitat separation</w:t>
      </w:r>
      <w:r>
        <w:rPr>
          <w:lang w:val="en-US"/>
        </w:rPr>
        <w:t xml:space="preserve"> in the Grey Kangaroos, Macropus giganteus Shaw and M. fulifinosus (Desmarest) (Marsupialia: Macropodidae) in Grampians National Park, Western Victoria. Australian Mammology, 13, 33 – 40.</w:t>
      </w:r>
    </w:p>
    <w:p w:rsidR="0020375F" w:rsidRDefault="0020375F" w:rsidP="0020375F">
      <w:pPr>
        <w:spacing w:after="120"/>
        <w:jc w:val="both"/>
        <w:rPr>
          <w:lang w:val="en-US"/>
        </w:rPr>
      </w:pPr>
      <w:r>
        <w:rPr>
          <w:lang w:val="en-US"/>
        </w:rPr>
        <w:t xml:space="preserve">Coulson 1993, Use of heterogeneous habitat by the Western Grey Kangaroo, </w:t>
      </w:r>
      <w:r w:rsidRPr="00CD64D5">
        <w:rPr>
          <w:i/>
          <w:lang w:val="en-US"/>
        </w:rPr>
        <w:t>Macropus fuliginosus</w:t>
      </w:r>
      <w:r>
        <w:rPr>
          <w:lang w:val="en-US"/>
        </w:rPr>
        <w:t xml:space="preserve">. </w:t>
      </w:r>
      <w:r>
        <w:rPr>
          <w:i/>
          <w:lang w:val="en-US"/>
        </w:rPr>
        <w:t>CSIRO Publishing:</w:t>
      </w:r>
      <w:r w:rsidRPr="00CD64D5">
        <w:rPr>
          <w:i/>
          <w:lang w:val="en-US"/>
        </w:rPr>
        <w:t xml:space="preserve"> Wildlife Research</w:t>
      </w:r>
      <w:r>
        <w:rPr>
          <w:lang w:val="en-US"/>
        </w:rPr>
        <w:t>, 20, 137-149.</w:t>
      </w:r>
    </w:p>
    <w:p w:rsidR="0020375F" w:rsidRDefault="0020375F" w:rsidP="0020375F">
      <w:pPr>
        <w:spacing w:after="120"/>
        <w:jc w:val="both"/>
        <w:rPr>
          <w:lang w:val="en-US"/>
        </w:rPr>
      </w:pPr>
      <w:r>
        <w:rPr>
          <w:lang w:val="en-US"/>
        </w:rPr>
        <w:t xml:space="preserve">Coulson and Raines 1985, Methods for small-scale surveys of Grey Kangaroo populations. </w:t>
      </w:r>
      <w:r w:rsidRPr="00CD64D5">
        <w:rPr>
          <w:i/>
          <w:lang w:val="en-US"/>
        </w:rPr>
        <w:t>Australian Wildlife Research</w:t>
      </w:r>
      <w:r>
        <w:rPr>
          <w:lang w:val="en-US"/>
        </w:rPr>
        <w:t>, 12, 119 – 125.</w:t>
      </w:r>
    </w:p>
    <w:p w:rsidR="0020375F" w:rsidRPr="00EA3242" w:rsidRDefault="0020375F" w:rsidP="0020375F">
      <w:pPr>
        <w:spacing w:after="120"/>
        <w:jc w:val="both"/>
        <w:rPr>
          <w:lang w:val="en-US"/>
        </w:rPr>
      </w:pPr>
      <w:r w:rsidRPr="00EA3242">
        <w:rPr>
          <w:lang w:val="en-US"/>
        </w:rPr>
        <w:t>Dawson</w:t>
      </w:r>
      <w:r>
        <w:rPr>
          <w:lang w:val="en-US"/>
        </w:rPr>
        <w:t xml:space="preserve"> T.J.</w:t>
      </w:r>
      <w:r w:rsidRPr="00EA3242">
        <w:rPr>
          <w:lang w:val="en-US"/>
        </w:rPr>
        <w:t xml:space="preserve"> 2012, Kangaroos. CSIRO Publishing.</w:t>
      </w:r>
    </w:p>
    <w:p w:rsidR="0020375F" w:rsidRPr="00EA3242" w:rsidRDefault="0020375F" w:rsidP="0020375F">
      <w:pPr>
        <w:spacing w:after="120"/>
        <w:jc w:val="both"/>
        <w:rPr>
          <w:lang w:val="en-US"/>
        </w:rPr>
      </w:pPr>
      <w:r w:rsidRPr="00EA3242">
        <w:rPr>
          <w:lang w:val="en-GB"/>
        </w:rPr>
        <w:t>Fletcher 2006, Population dynamics of Eastern Grey Kangaroos in temperate grasslands. Diss. University of Canberra.</w:t>
      </w:r>
    </w:p>
    <w:p w:rsidR="0020375F" w:rsidRDefault="0020375F" w:rsidP="0020375F">
      <w:pPr>
        <w:spacing w:after="120"/>
        <w:jc w:val="both"/>
        <w:rPr>
          <w:lang w:val="en-US"/>
        </w:rPr>
      </w:pPr>
      <w:r>
        <w:rPr>
          <w:lang w:val="en-US"/>
        </w:rPr>
        <w:t xml:space="preserve">Heathcote 1987, Grouping of Eastern Grey Kangaroos in open habitat. </w:t>
      </w:r>
      <w:r w:rsidRPr="00CD64D5">
        <w:rPr>
          <w:i/>
          <w:lang w:val="en-US"/>
        </w:rPr>
        <w:t>Australian Wildlife Research</w:t>
      </w:r>
      <w:r>
        <w:rPr>
          <w:lang w:val="en-US"/>
        </w:rPr>
        <w:t>, 14, 343 – 348.</w:t>
      </w:r>
    </w:p>
    <w:p w:rsidR="0020375F" w:rsidRDefault="007D7EFE" w:rsidP="0020375F">
      <w:pPr>
        <w:spacing w:after="120"/>
        <w:jc w:val="both"/>
        <w:rPr>
          <w:lang w:val="en-GB"/>
        </w:rPr>
      </w:pPr>
      <w:hyperlink r:id="rId31" w:history="1">
        <w:r w:rsidR="0020375F" w:rsidRPr="00605640">
          <w:rPr>
            <w:rStyle w:val="Hyperlink"/>
            <w:lang w:val="en-GB"/>
          </w:rPr>
          <w:t>International Union for the Conservation of Nature (IUCN)</w:t>
        </w:r>
      </w:hyperlink>
      <w:r w:rsidR="0020375F">
        <w:rPr>
          <w:lang w:val="en-GB"/>
        </w:rPr>
        <w:t xml:space="preserve"> </w:t>
      </w:r>
    </w:p>
    <w:p w:rsidR="0020375F" w:rsidRDefault="0020375F" w:rsidP="0020375F">
      <w:pPr>
        <w:spacing w:after="120"/>
        <w:jc w:val="both"/>
        <w:rPr>
          <w:lang w:val="en-US"/>
        </w:rPr>
      </w:pPr>
      <w:r w:rsidRPr="00EA3242">
        <w:rPr>
          <w:lang w:val="en-US"/>
        </w:rPr>
        <w:t>Jarman and Coulson 1989, Dynamics</w:t>
      </w:r>
      <w:r>
        <w:rPr>
          <w:lang w:val="en-US"/>
        </w:rPr>
        <w:t xml:space="preserve"> and adaptiveness of grouping in macropods.</w:t>
      </w:r>
      <w:r w:rsidRPr="00EA3242">
        <w:rPr>
          <w:i/>
          <w:lang w:val="en-US"/>
        </w:rPr>
        <w:t xml:space="preserve"> Kangaroos, wallabies and rat kangaroos,</w:t>
      </w:r>
      <w:r>
        <w:rPr>
          <w:lang w:val="en-US"/>
        </w:rPr>
        <w:t xml:space="preserve"> 2, 527 – 547.</w:t>
      </w:r>
    </w:p>
    <w:p w:rsidR="0020375F" w:rsidRDefault="0020375F" w:rsidP="0020375F">
      <w:pPr>
        <w:spacing w:after="120"/>
        <w:jc w:val="both"/>
        <w:rPr>
          <w:lang w:val="en-US"/>
        </w:rPr>
      </w:pPr>
      <w:r>
        <w:rPr>
          <w:lang w:val="en-US"/>
        </w:rPr>
        <w:t xml:space="preserve">Jarman and Taylor 1983, Ranging of Eastern Grey Kangaroos and Wallaroos on a New England pastoral property. </w:t>
      </w:r>
      <w:r w:rsidRPr="00CD64D5">
        <w:rPr>
          <w:i/>
          <w:lang w:val="en-US"/>
        </w:rPr>
        <w:t>Australian Wildlife Research</w:t>
      </w:r>
      <w:r>
        <w:rPr>
          <w:lang w:val="en-US"/>
        </w:rPr>
        <w:t>, 10, 33 – 38.</w:t>
      </w:r>
    </w:p>
    <w:p w:rsidR="0020375F" w:rsidRDefault="0020375F" w:rsidP="0020375F">
      <w:pPr>
        <w:spacing w:after="120"/>
        <w:jc w:val="both"/>
        <w:rPr>
          <w:lang w:val="en-US"/>
        </w:rPr>
      </w:pPr>
      <w:r>
        <w:rPr>
          <w:lang w:val="en-US"/>
        </w:rPr>
        <w:t xml:space="preserve">Kirsch and Poole 1972, Taxonomy and distribution of the Grey Kangaroos, </w:t>
      </w:r>
      <w:r w:rsidRPr="004D0DA0">
        <w:rPr>
          <w:i/>
          <w:lang w:val="en-US"/>
        </w:rPr>
        <w:t>Macropus giganteus</w:t>
      </w:r>
      <w:r>
        <w:rPr>
          <w:lang w:val="en-US"/>
        </w:rPr>
        <w:t xml:space="preserve"> Shaw and </w:t>
      </w:r>
      <w:r w:rsidRPr="004D0DA0">
        <w:rPr>
          <w:i/>
          <w:lang w:val="en-US"/>
        </w:rPr>
        <w:t>Macropus fuliginosus</w:t>
      </w:r>
      <w:r>
        <w:rPr>
          <w:lang w:val="en-US"/>
        </w:rPr>
        <w:t xml:space="preserve"> (Desmarest), and their subspecies (</w:t>
      </w:r>
      <w:r w:rsidRPr="004D0DA0">
        <w:rPr>
          <w:i/>
          <w:lang w:val="en-US"/>
        </w:rPr>
        <w:t>Marsupialia macropodidae</w:t>
      </w:r>
      <w:r>
        <w:rPr>
          <w:lang w:val="en-US"/>
        </w:rPr>
        <w:t xml:space="preserve">). </w:t>
      </w:r>
      <w:r w:rsidRPr="004D0DA0">
        <w:rPr>
          <w:i/>
          <w:lang w:val="en-US"/>
        </w:rPr>
        <w:t>Australian Journal of Zoology</w:t>
      </w:r>
      <w:r>
        <w:rPr>
          <w:lang w:val="en-US"/>
        </w:rPr>
        <w:t>, 20, 315 - 339</w:t>
      </w:r>
    </w:p>
    <w:p w:rsidR="0020375F" w:rsidRDefault="0020375F" w:rsidP="0020375F">
      <w:pPr>
        <w:spacing w:after="120"/>
        <w:jc w:val="both"/>
        <w:rPr>
          <w:highlight w:val="yellow"/>
          <w:lang w:val="en-US"/>
        </w:rPr>
      </w:pPr>
      <w:r>
        <w:t>McCarthy 1996, Red Kangaroo (</w:t>
      </w:r>
      <w:r w:rsidRPr="004D0DA0">
        <w:rPr>
          <w:i/>
        </w:rPr>
        <w:t>Macropus rufus</w:t>
      </w:r>
      <w:r>
        <w:t xml:space="preserve">) Dynamics: Effects of rainfall, density dependence, harvesting and environmental stochasticity. </w:t>
      </w:r>
      <w:r w:rsidRPr="004D0DA0">
        <w:rPr>
          <w:i/>
        </w:rPr>
        <w:t>The Journal of Applied Ecology</w:t>
      </w:r>
      <w:r>
        <w:t>, 33, No. 1, 45 – 53.</w:t>
      </w:r>
    </w:p>
    <w:p w:rsidR="0020375F" w:rsidRDefault="0020375F" w:rsidP="0020375F">
      <w:pPr>
        <w:spacing w:after="120"/>
        <w:jc w:val="both"/>
        <w:rPr>
          <w:lang w:val="en-US"/>
        </w:rPr>
      </w:pPr>
      <w:r>
        <w:rPr>
          <w:lang w:val="en-US"/>
        </w:rPr>
        <w:t xml:space="preserve">Moore, Coulson and Way 2002, Habitat selection by adult female Eastern Grey Kangaroos. </w:t>
      </w:r>
      <w:r w:rsidRPr="004D0DA0">
        <w:rPr>
          <w:i/>
          <w:lang w:val="en-US"/>
        </w:rPr>
        <w:t xml:space="preserve">CSIRO Publishing: Wildlife Research, </w:t>
      </w:r>
      <w:r>
        <w:rPr>
          <w:lang w:val="en-US"/>
        </w:rPr>
        <w:t>29, 439 – 445.</w:t>
      </w:r>
    </w:p>
    <w:p w:rsidR="0020375F" w:rsidRDefault="0020375F" w:rsidP="0020375F">
      <w:pPr>
        <w:spacing w:after="120"/>
        <w:jc w:val="both"/>
        <w:rPr>
          <w:szCs w:val="22"/>
          <w:lang w:val="en-US"/>
        </w:rPr>
      </w:pPr>
      <w:r>
        <w:rPr>
          <w:szCs w:val="22"/>
          <w:lang w:val="en-US"/>
        </w:rPr>
        <w:t xml:space="preserve">New South Wales Office of Environment &amp; Heritage, </w:t>
      </w:r>
      <w:hyperlink r:id="rId32" w:history="1">
        <w:r w:rsidRPr="00605640">
          <w:rPr>
            <w:rStyle w:val="Hyperlink"/>
            <w:szCs w:val="22"/>
            <w:lang w:val="en-US"/>
          </w:rPr>
          <w:t>New South Wales Commercial Kangaroo Harvest Management Plan 2012-16: 2016 Quota Report.</w:t>
        </w:r>
      </w:hyperlink>
    </w:p>
    <w:p w:rsidR="0020375F" w:rsidRPr="009B5E04" w:rsidRDefault="0020375F" w:rsidP="0020375F">
      <w:pPr>
        <w:spacing w:after="120"/>
        <w:jc w:val="both"/>
        <w:rPr>
          <w:szCs w:val="22"/>
          <w:lang w:val="en-US"/>
        </w:rPr>
      </w:pPr>
      <w:r w:rsidRPr="009B5E04">
        <w:rPr>
          <w:szCs w:val="22"/>
          <w:lang w:val="en-US"/>
        </w:rPr>
        <w:t xml:space="preserve">Poole 1973, </w:t>
      </w:r>
      <w:r w:rsidRPr="009B5E04">
        <w:rPr>
          <w:color w:val="222222"/>
          <w:szCs w:val="22"/>
          <w:shd w:val="clear" w:color="auto" w:fill="FFFFFF"/>
        </w:rPr>
        <w:t xml:space="preserve">A study of breeding in grey kangaroos, </w:t>
      </w:r>
      <w:r w:rsidRPr="009B5E04">
        <w:rPr>
          <w:i/>
          <w:color w:val="222222"/>
          <w:szCs w:val="22"/>
          <w:shd w:val="clear" w:color="auto" w:fill="FFFFFF"/>
        </w:rPr>
        <w:t>Macropus giganteus</w:t>
      </w:r>
      <w:r w:rsidRPr="009B5E04">
        <w:rPr>
          <w:color w:val="222222"/>
          <w:szCs w:val="22"/>
          <w:shd w:val="clear" w:color="auto" w:fill="FFFFFF"/>
        </w:rPr>
        <w:t xml:space="preserve"> Shaw and </w:t>
      </w:r>
      <w:r w:rsidRPr="009B5E04">
        <w:rPr>
          <w:i/>
          <w:color w:val="222222"/>
          <w:szCs w:val="22"/>
          <w:shd w:val="clear" w:color="auto" w:fill="FFFFFF"/>
        </w:rPr>
        <w:t>M. fuliginosus</w:t>
      </w:r>
      <w:r w:rsidRPr="009B5E04">
        <w:rPr>
          <w:color w:val="222222"/>
          <w:szCs w:val="22"/>
          <w:shd w:val="clear" w:color="auto" w:fill="FFFFFF"/>
        </w:rPr>
        <w:t xml:space="preserve"> (Desmarest), in central New South Wales.</w:t>
      </w:r>
      <w:r w:rsidRPr="009B5E04">
        <w:rPr>
          <w:rStyle w:val="apple-converted-space"/>
          <w:color w:val="222222"/>
          <w:shd w:val="clear" w:color="auto" w:fill="FFFFFF"/>
        </w:rPr>
        <w:t> </w:t>
      </w:r>
      <w:r w:rsidRPr="009B5E04">
        <w:rPr>
          <w:i/>
          <w:iCs/>
          <w:color w:val="222222"/>
          <w:szCs w:val="22"/>
          <w:shd w:val="clear" w:color="auto" w:fill="FFFFFF"/>
        </w:rPr>
        <w:t>Australian Journal of Zoology</w:t>
      </w:r>
      <w:r w:rsidRPr="009B5E04">
        <w:rPr>
          <w:color w:val="222222"/>
          <w:szCs w:val="22"/>
          <w:shd w:val="clear" w:color="auto" w:fill="FFFFFF"/>
        </w:rPr>
        <w:t>,</w:t>
      </w:r>
      <w:r w:rsidRPr="009B5E04">
        <w:rPr>
          <w:rStyle w:val="apple-converted-space"/>
          <w:color w:val="222222"/>
          <w:shd w:val="clear" w:color="auto" w:fill="FFFFFF"/>
        </w:rPr>
        <w:t> </w:t>
      </w:r>
      <w:r w:rsidRPr="009B5E04">
        <w:rPr>
          <w:iCs/>
          <w:color w:val="222222"/>
          <w:szCs w:val="22"/>
          <w:shd w:val="clear" w:color="auto" w:fill="FFFFFF"/>
        </w:rPr>
        <w:t>21</w:t>
      </w:r>
      <w:r w:rsidRPr="009B5E04">
        <w:rPr>
          <w:color w:val="222222"/>
          <w:szCs w:val="22"/>
          <w:shd w:val="clear" w:color="auto" w:fill="FFFFFF"/>
        </w:rPr>
        <w:t>(2), 183-212.</w:t>
      </w:r>
    </w:p>
    <w:p w:rsidR="0020375F" w:rsidRPr="009B5E04" w:rsidRDefault="0020375F" w:rsidP="0020375F">
      <w:pPr>
        <w:spacing w:after="120"/>
        <w:jc w:val="both"/>
        <w:rPr>
          <w:szCs w:val="22"/>
          <w:lang w:val="en-US"/>
        </w:rPr>
      </w:pPr>
      <w:r w:rsidRPr="009B5E04">
        <w:rPr>
          <w:lang w:val="en-US"/>
        </w:rPr>
        <w:t xml:space="preserve">Poole </w:t>
      </w:r>
      <w:r w:rsidRPr="009B5E04">
        <w:rPr>
          <w:szCs w:val="22"/>
          <w:lang w:val="en-US"/>
        </w:rPr>
        <w:t xml:space="preserve">1975, </w:t>
      </w:r>
      <w:r w:rsidRPr="009B5E04">
        <w:rPr>
          <w:color w:val="222222"/>
          <w:szCs w:val="22"/>
          <w:shd w:val="clear" w:color="auto" w:fill="FFFFFF"/>
        </w:rPr>
        <w:t xml:space="preserve">Reproduction in the Two Species of Grey Kangaroos, </w:t>
      </w:r>
      <w:r w:rsidRPr="009B5E04">
        <w:rPr>
          <w:i/>
          <w:color w:val="222222"/>
          <w:szCs w:val="22"/>
          <w:shd w:val="clear" w:color="auto" w:fill="FFFFFF"/>
        </w:rPr>
        <w:t>Macropus Giganteus</w:t>
      </w:r>
      <w:r w:rsidRPr="009B5E04">
        <w:rPr>
          <w:color w:val="222222"/>
          <w:szCs w:val="22"/>
          <w:shd w:val="clear" w:color="auto" w:fill="FFFFFF"/>
        </w:rPr>
        <w:t xml:space="preserve"> Shaw and </w:t>
      </w:r>
      <w:r w:rsidRPr="009B5E04">
        <w:rPr>
          <w:i/>
          <w:color w:val="222222"/>
          <w:szCs w:val="22"/>
          <w:shd w:val="clear" w:color="auto" w:fill="FFFFFF"/>
        </w:rPr>
        <w:t>M. Fuliginosus</w:t>
      </w:r>
      <w:r w:rsidRPr="009B5E04">
        <w:rPr>
          <w:color w:val="222222"/>
          <w:szCs w:val="22"/>
          <w:shd w:val="clear" w:color="auto" w:fill="FFFFFF"/>
        </w:rPr>
        <w:t xml:space="preserve"> (Desmarest). Ii. Gestation, Parturition and Pouch Life.</w:t>
      </w:r>
      <w:r w:rsidRPr="009B5E04">
        <w:rPr>
          <w:rStyle w:val="apple-converted-space"/>
          <w:color w:val="222222"/>
          <w:shd w:val="clear" w:color="auto" w:fill="FFFFFF"/>
        </w:rPr>
        <w:t> </w:t>
      </w:r>
      <w:r w:rsidRPr="009B5E04">
        <w:rPr>
          <w:i/>
          <w:iCs/>
          <w:color w:val="222222"/>
          <w:szCs w:val="22"/>
          <w:shd w:val="clear" w:color="auto" w:fill="FFFFFF"/>
        </w:rPr>
        <w:t>Australian Journal of Zoology</w:t>
      </w:r>
      <w:r w:rsidRPr="009B5E04">
        <w:rPr>
          <w:color w:val="222222"/>
          <w:szCs w:val="22"/>
          <w:shd w:val="clear" w:color="auto" w:fill="FFFFFF"/>
        </w:rPr>
        <w:t>,</w:t>
      </w:r>
      <w:r w:rsidRPr="009B5E04">
        <w:rPr>
          <w:rStyle w:val="apple-converted-space"/>
          <w:color w:val="222222"/>
          <w:shd w:val="clear" w:color="auto" w:fill="FFFFFF"/>
        </w:rPr>
        <w:t> </w:t>
      </w:r>
      <w:r w:rsidRPr="009B5E04">
        <w:rPr>
          <w:iCs/>
          <w:color w:val="222222"/>
          <w:szCs w:val="22"/>
          <w:shd w:val="clear" w:color="auto" w:fill="FFFFFF"/>
        </w:rPr>
        <w:t>23</w:t>
      </w:r>
      <w:r w:rsidRPr="009B5E04">
        <w:rPr>
          <w:color w:val="222222"/>
          <w:szCs w:val="22"/>
          <w:shd w:val="clear" w:color="auto" w:fill="FFFFFF"/>
        </w:rPr>
        <w:t>(3), 333-353.</w:t>
      </w:r>
    </w:p>
    <w:p w:rsidR="0020375F" w:rsidRPr="009B5E04" w:rsidRDefault="0020375F" w:rsidP="0020375F">
      <w:pPr>
        <w:spacing w:after="120"/>
        <w:jc w:val="both"/>
        <w:rPr>
          <w:szCs w:val="22"/>
          <w:highlight w:val="yellow"/>
          <w:lang w:val="en-US"/>
        </w:rPr>
      </w:pPr>
      <w:r w:rsidRPr="009B5E04">
        <w:rPr>
          <w:szCs w:val="22"/>
          <w:lang w:val="en-US"/>
        </w:rPr>
        <w:t xml:space="preserve">Poole 1976, </w:t>
      </w:r>
      <w:r w:rsidRPr="009B5E04">
        <w:rPr>
          <w:color w:val="222222"/>
          <w:szCs w:val="22"/>
          <w:shd w:val="clear" w:color="auto" w:fill="FFFFFF"/>
        </w:rPr>
        <w:t xml:space="preserve">Breeding Biology and Current Status of the Grey Kangaroo, </w:t>
      </w:r>
      <w:r w:rsidRPr="009B5E04">
        <w:rPr>
          <w:i/>
          <w:color w:val="222222"/>
          <w:szCs w:val="22"/>
          <w:shd w:val="clear" w:color="auto" w:fill="FFFFFF"/>
        </w:rPr>
        <w:t>Macropus Fulginosus</w:t>
      </w:r>
      <w:r w:rsidRPr="009B5E04">
        <w:rPr>
          <w:color w:val="222222"/>
          <w:szCs w:val="22"/>
          <w:shd w:val="clear" w:color="auto" w:fill="FFFFFF"/>
        </w:rPr>
        <w:t xml:space="preserve"> </w:t>
      </w:r>
      <w:r w:rsidRPr="009B5E04">
        <w:rPr>
          <w:i/>
          <w:color w:val="222222"/>
          <w:szCs w:val="22"/>
          <w:shd w:val="clear" w:color="auto" w:fill="FFFFFF"/>
        </w:rPr>
        <w:t>Fulginosus</w:t>
      </w:r>
      <w:r w:rsidRPr="009B5E04">
        <w:rPr>
          <w:color w:val="222222"/>
          <w:szCs w:val="22"/>
          <w:shd w:val="clear" w:color="auto" w:fill="FFFFFF"/>
        </w:rPr>
        <w:t>, of Kangaroo Island, South Australia.</w:t>
      </w:r>
      <w:r w:rsidRPr="009B5E04">
        <w:rPr>
          <w:rStyle w:val="apple-converted-space"/>
          <w:color w:val="222222"/>
          <w:shd w:val="clear" w:color="auto" w:fill="FFFFFF"/>
        </w:rPr>
        <w:t> </w:t>
      </w:r>
      <w:r w:rsidRPr="009B5E04">
        <w:rPr>
          <w:i/>
          <w:iCs/>
          <w:color w:val="222222"/>
          <w:szCs w:val="22"/>
          <w:shd w:val="clear" w:color="auto" w:fill="FFFFFF"/>
        </w:rPr>
        <w:t>Australian Journal of Zoology</w:t>
      </w:r>
      <w:r w:rsidRPr="009B5E04">
        <w:rPr>
          <w:color w:val="222222"/>
          <w:szCs w:val="22"/>
          <w:shd w:val="clear" w:color="auto" w:fill="FFFFFF"/>
        </w:rPr>
        <w:t>,</w:t>
      </w:r>
      <w:r w:rsidRPr="009B5E04">
        <w:rPr>
          <w:rStyle w:val="apple-converted-space"/>
          <w:color w:val="222222"/>
          <w:shd w:val="clear" w:color="auto" w:fill="FFFFFF"/>
        </w:rPr>
        <w:t> </w:t>
      </w:r>
      <w:r w:rsidRPr="009B5E04">
        <w:rPr>
          <w:iCs/>
          <w:color w:val="222222"/>
          <w:szCs w:val="22"/>
          <w:shd w:val="clear" w:color="auto" w:fill="FFFFFF"/>
        </w:rPr>
        <w:t>24</w:t>
      </w:r>
      <w:r w:rsidRPr="009B5E04">
        <w:rPr>
          <w:color w:val="222222"/>
          <w:szCs w:val="22"/>
          <w:shd w:val="clear" w:color="auto" w:fill="FFFFFF"/>
        </w:rPr>
        <w:t>(2), 169-187.</w:t>
      </w:r>
    </w:p>
    <w:p w:rsidR="0020375F" w:rsidRDefault="0020375F" w:rsidP="0020375F">
      <w:pPr>
        <w:spacing w:after="120"/>
        <w:jc w:val="both"/>
        <w:rPr>
          <w:lang w:val="en-US"/>
        </w:rPr>
      </w:pPr>
      <w:r>
        <w:rPr>
          <w:lang w:val="en-US"/>
        </w:rPr>
        <w:t xml:space="preserve">Poole 1982, </w:t>
      </w:r>
      <w:r w:rsidRPr="004D0DA0">
        <w:rPr>
          <w:i/>
          <w:lang w:val="en-US"/>
        </w:rPr>
        <w:t>Macropus giganteus</w:t>
      </w:r>
      <w:r>
        <w:rPr>
          <w:lang w:val="en-US"/>
        </w:rPr>
        <w:t>. Mammalian Species, 187, 1 – 8.</w:t>
      </w:r>
    </w:p>
    <w:p w:rsidR="0020375F" w:rsidRDefault="0020375F" w:rsidP="0020375F">
      <w:pPr>
        <w:spacing w:after="120"/>
        <w:jc w:val="both"/>
        <w:rPr>
          <w:lang w:val="en-GB"/>
        </w:rPr>
      </w:pPr>
      <w:r w:rsidRPr="00EA3242">
        <w:rPr>
          <w:lang w:val="en-GB"/>
        </w:rPr>
        <w:t>Pople and Grigg 1999, Commercial harvesting of Kangaroos in Australia. Prepared for Environment Australia.</w:t>
      </w:r>
    </w:p>
    <w:p w:rsidR="0020375F" w:rsidRPr="009B5E04" w:rsidRDefault="0020375F" w:rsidP="0020375F">
      <w:pPr>
        <w:spacing w:after="120"/>
        <w:jc w:val="both"/>
        <w:rPr>
          <w:szCs w:val="22"/>
        </w:rPr>
      </w:pPr>
      <w:r>
        <w:t xml:space="preserve">Pople </w:t>
      </w:r>
      <w:r w:rsidRPr="004D0DA0">
        <w:rPr>
          <w:i/>
        </w:rPr>
        <w:t xml:space="preserve">et al. </w:t>
      </w:r>
      <w:r>
        <w:t xml:space="preserve">2003, Monitoring Kangaroo populations in Southeastern New South Wales. Prepared for the </w:t>
      </w:r>
      <w:r w:rsidRPr="009B5E04">
        <w:t xml:space="preserve">New South </w:t>
      </w:r>
      <w:r w:rsidRPr="009B5E04">
        <w:rPr>
          <w:szCs w:val="22"/>
        </w:rPr>
        <w:t>Wales National Parks and Wildlife Service.</w:t>
      </w:r>
    </w:p>
    <w:p w:rsidR="0020375F" w:rsidRPr="009B5E04" w:rsidRDefault="0020375F" w:rsidP="0020375F">
      <w:pPr>
        <w:spacing w:after="120"/>
        <w:jc w:val="both"/>
        <w:rPr>
          <w:szCs w:val="22"/>
        </w:rPr>
      </w:pPr>
      <w:r w:rsidRPr="009B5E04">
        <w:rPr>
          <w:szCs w:val="22"/>
        </w:rPr>
        <w:t xml:space="preserve">Pople </w:t>
      </w:r>
      <w:r w:rsidRPr="009B5E04">
        <w:rPr>
          <w:i/>
          <w:iCs/>
          <w:szCs w:val="22"/>
        </w:rPr>
        <w:t>et al</w:t>
      </w:r>
      <w:r w:rsidRPr="009B5E04">
        <w:rPr>
          <w:szCs w:val="22"/>
        </w:rPr>
        <w:t xml:space="preserve">. 2010, </w:t>
      </w:r>
      <w:r w:rsidRPr="009B5E04">
        <w:rPr>
          <w:color w:val="222222"/>
          <w:szCs w:val="22"/>
          <w:shd w:val="clear" w:color="auto" w:fill="FFFFFF"/>
        </w:rPr>
        <w:t>Reassessing the spatial and temporal dynamics of kangaroo populations.</w:t>
      </w:r>
      <w:r w:rsidRPr="009B5E04">
        <w:rPr>
          <w:rStyle w:val="apple-converted-space"/>
          <w:color w:val="222222"/>
          <w:shd w:val="clear" w:color="auto" w:fill="FFFFFF"/>
        </w:rPr>
        <w:t> </w:t>
      </w:r>
      <w:r w:rsidRPr="009B5E04">
        <w:rPr>
          <w:i/>
          <w:iCs/>
          <w:color w:val="222222"/>
          <w:szCs w:val="22"/>
          <w:shd w:val="clear" w:color="auto" w:fill="FFFFFF"/>
        </w:rPr>
        <w:t>Macropods: the biology of kangaroos, wallabies, and rat-kangaroos</w:t>
      </w:r>
      <w:r w:rsidRPr="009B5E04">
        <w:rPr>
          <w:color w:val="222222"/>
          <w:szCs w:val="22"/>
          <w:shd w:val="clear" w:color="auto" w:fill="FFFFFF"/>
        </w:rPr>
        <w:t>, p.197.</w:t>
      </w:r>
    </w:p>
    <w:p w:rsidR="0020375F" w:rsidRDefault="0020375F" w:rsidP="0020375F">
      <w:pPr>
        <w:spacing w:after="120"/>
        <w:jc w:val="both"/>
      </w:pPr>
      <w:r>
        <w:t xml:space="preserve">Queensland Department of Environment and Heritage Protection, </w:t>
      </w:r>
      <w:hyperlink r:id="rId33" w:history="1">
        <w:r w:rsidRPr="00605640">
          <w:rPr>
            <w:rStyle w:val="Hyperlink"/>
          </w:rPr>
          <w:t>2015 Quota Submissions for Commercially Harvested Macropods in Queensland.</w:t>
        </w:r>
      </w:hyperlink>
      <w:r>
        <w:t xml:space="preserve"> </w:t>
      </w:r>
    </w:p>
    <w:p w:rsidR="0020375F" w:rsidRDefault="0020375F" w:rsidP="0020375F">
      <w:pPr>
        <w:spacing w:after="120"/>
        <w:jc w:val="both"/>
      </w:pPr>
      <w:r>
        <w:t xml:space="preserve">Robertson 1986, The mortality of kangaroos in drought. </w:t>
      </w:r>
      <w:r w:rsidRPr="004D0DA0">
        <w:rPr>
          <w:i/>
        </w:rPr>
        <w:t>Australian Wildlife Research</w:t>
      </w:r>
      <w:r>
        <w:t>, 13, 349 – 354.</w:t>
      </w:r>
    </w:p>
    <w:p w:rsidR="0020375F" w:rsidRPr="00605640" w:rsidRDefault="0020375F" w:rsidP="0020375F">
      <w:pPr>
        <w:spacing w:after="120"/>
        <w:jc w:val="both"/>
        <w:rPr>
          <w:lang w:val="en-US"/>
        </w:rPr>
      </w:pPr>
      <w:r w:rsidRPr="00605640">
        <w:rPr>
          <w:lang w:val="en-GB"/>
        </w:rPr>
        <w:t xml:space="preserve">South Australia Department of Environment, Water and Natural Resources, </w:t>
      </w:r>
      <w:hyperlink r:id="rId34" w:history="1">
        <w:r w:rsidRPr="00605640">
          <w:rPr>
            <w:rStyle w:val="Hyperlink"/>
            <w:lang w:val="en-GB"/>
          </w:rPr>
          <w:t>South Australian kangaroo harvesting statistics.</w:t>
        </w:r>
      </w:hyperlink>
      <w:r w:rsidRPr="00605640">
        <w:rPr>
          <w:lang w:val="en-GB"/>
        </w:rPr>
        <w:t xml:space="preserve"> </w:t>
      </w:r>
    </w:p>
    <w:p w:rsidR="0020375F" w:rsidRDefault="0020375F" w:rsidP="0020375F">
      <w:pPr>
        <w:spacing w:after="120"/>
        <w:jc w:val="both"/>
        <w:rPr>
          <w:lang w:val="en-US"/>
        </w:rPr>
      </w:pPr>
      <w:r>
        <w:rPr>
          <w:lang w:val="en-US"/>
        </w:rPr>
        <w:t xml:space="preserve">Southwell 1984a, Variability in grouping in the Eastern Grey Kangaroo, Macropus giganteus: 1. Group Density and group size. </w:t>
      </w:r>
      <w:r w:rsidRPr="004D0DA0">
        <w:rPr>
          <w:i/>
          <w:lang w:val="en-US"/>
        </w:rPr>
        <w:t>Australian Wildlife Research</w:t>
      </w:r>
      <w:r>
        <w:rPr>
          <w:lang w:val="en-US"/>
        </w:rPr>
        <w:t>, 11, 423 – 435.</w:t>
      </w:r>
    </w:p>
    <w:p w:rsidR="0020375F" w:rsidRDefault="0020375F" w:rsidP="0020375F">
      <w:pPr>
        <w:spacing w:after="120"/>
        <w:jc w:val="both"/>
        <w:rPr>
          <w:lang w:val="en-US"/>
        </w:rPr>
      </w:pPr>
      <w:r>
        <w:rPr>
          <w:lang w:val="en-US"/>
        </w:rPr>
        <w:t xml:space="preserve">Taylor 1982, Group size in the Eastern Grey Kangaroo, </w:t>
      </w:r>
      <w:r w:rsidRPr="00EA3242">
        <w:rPr>
          <w:i/>
          <w:lang w:val="en-US"/>
        </w:rPr>
        <w:t>Macropus giganteus</w:t>
      </w:r>
      <w:r>
        <w:rPr>
          <w:lang w:val="en-US"/>
        </w:rPr>
        <w:t xml:space="preserve">, and the Wallaroo, </w:t>
      </w:r>
      <w:r w:rsidRPr="00EA3242">
        <w:rPr>
          <w:i/>
          <w:lang w:val="en-US"/>
        </w:rPr>
        <w:t>Macropus robustus.</w:t>
      </w:r>
      <w:r>
        <w:rPr>
          <w:lang w:val="en-US"/>
        </w:rPr>
        <w:t xml:space="preserve"> </w:t>
      </w:r>
      <w:r w:rsidRPr="000D6C6C">
        <w:rPr>
          <w:i/>
          <w:lang w:val="en-US"/>
        </w:rPr>
        <w:t>Australian Wildlife Research</w:t>
      </w:r>
      <w:r>
        <w:rPr>
          <w:lang w:val="en-US"/>
        </w:rPr>
        <w:t xml:space="preserve">, 9, 229 – 237. </w:t>
      </w:r>
    </w:p>
    <w:p w:rsidR="0020375F" w:rsidRDefault="0020375F" w:rsidP="0020375F">
      <w:pPr>
        <w:spacing w:after="120"/>
        <w:jc w:val="both"/>
        <w:rPr>
          <w:lang w:val="en-US"/>
        </w:rPr>
      </w:pPr>
      <w:r w:rsidRPr="009B7DBB">
        <w:rPr>
          <w:lang w:val="en-US"/>
        </w:rPr>
        <w:t>Tyndale-Biscoe C. H. (2005) Life of Marsupials</w:t>
      </w:r>
    </w:p>
    <w:p w:rsidR="0020375F" w:rsidRDefault="0020375F" w:rsidP="0020375F">
      <w:pPr>
        <w:spacing w:after="120"/>
        <w:jc w:val="both"/>
        <w:rPr>
          <w:lang w:val="en-US"/>
        </w:rPr>
      </w:pPr>
      <w:r w:rsidRPr="009B5E04">
        <w:rPr>
          <w:lang w:val="en-US"/>
        </w:rPr>
        <w:t xml:space="preserve">Tyndale-Biscoe and Renfree 1987. </w:t>
      </w:r>
      <w:r w:rsidRPr="009B5E04">
        <w:rPr>
          <w:i/>
          <w:iCs/>
          <w:color w:val="222222"/>
          <w:szCs w:val="22"/>
          <w:shd w:val="clear" w:color="auto" w:fill="FFFFFF"/>
        </w:rPr>
        <w:t>Reproductive physiology of marsupials</w:t>
      </w:r>
      <w:r w:rsidRPr="009B5E04">
        <w:rPr>
          <w:color w:val="222222"/>
          <w:szCs w:val="22"/>
          <w:shd w:val="clear" w:color="auto" w:fill="FFFFFF"/>
        </w:rPr>
        <w:t>. Cambridge University Press.</w:t>
      </w:r>
    </w:p>
    <w:p w:rsidR="0020375F" w:rsidRDefault="0020375F" w:rsidP="0020375F">
      <w:pPr>
        <w:spacing w:after="120"/>
        <w:jc w:val="both"/>
        <w:rPr>
          <w:lang w:val="en-US"/>
        </w:rPr>
      </w:pPr>
      <w:r>
        <w:rPr>
          <w:lang w:val="en-US"/>
        </w:rPr>
        <w:t xml:space="preserve">Viggers and Hearn 2005, The kangaroo conundrum: home range studies and implications for land management. </w:t>
      </w:r>
      <w:r w:rsidRPr="000D6C6C">
        <w:rPr>
          <w:i/>
          <w:lang w:val="en-US"/>
        </w:rPr>
        <w:t>Journal of Applied Ecology</w:t>
      </w:r>
      <w:r>
        <w:rPr>
          <w:lang w:val="en-US"/>
        </w:rPr>
        <w:t>, 42, 99 – 107.</w:t>
      </w:r>
    </w:p>
    <w:p w:rsidR="0020375F" w:rsidRDefault="0020375F" w:rsidP="0020375F">
      <w:pPr>
        <w:jc w:val="both"/>
        <w:rPr>
          <w:lang w:val="en-US"/>
        </w:rPr>
      </w:pPr>
    </w:p>
    <w:p w:rsidR="0020375F" w:rsidRPr="009B7DBB" w:rsidRDefault="0020375F" w:rsidP="0020375F">
      <w:pPr>
        <w:jc w:val="both"/>
        <w:rPr>
          <w:b/>
          <w:lang w:val="en-US"/>
        </w:rPr>
      </w:pPr>
      <w:r w:rsidRPr="009B7DBB">
        <w:rPr>
          <w:b/>
          <w:lang w:val="en-US"/>
        </w:rPr>
        <w:t>State Legislation</w:t>
      </w:r>
    </w:p>
    <w:p w:rsidR="0020375F" w:rsidRPr="009B7DBB" w:rsidRDefault="0020375F" w:rsidP="0020375F">
      <w:pPr>
        <w:jc w:val="both"/>
        <w:rPr>
          <w:i/>
          <w:lang w:val="en-US"/>
        </w:rPr>
      </w:pPr>
      <w:r w:rsidRPr="009B7DBB">
        <w:rPr>
          <w:i/>
          <w:lang w:val="en-US"/>
        </w:rPr>
        <w:t>Wildlife Act 1975</w:t>
      </w:r>
    </w:p>
    <w:p w:rsidR="0020375F" w:rsidRPr="009B7DBB" w:rsidRDefault="0020375F" w:rsidP="0020375F">
      <w:pPr>
        <w:jc w:val="both"/>
        <w:rPr>
          <w:i/>
          <w:lang w:val="en-US"/>
        </w:rPr>
      </w:pPr>
      <w:r w:rsidRPr="009B7DBB">
        <w:rPr>
          <w:i/>
          <w:lang w:val="en-US"/>
        </w:rPr>
        <w:t>Flora and Fauna Guarantee Act 1988</w:t>
      </w:r>
    </w:p>
    <w:p w:rsidR="0020375F" w:rsidRPr="009B7DBB" w:rsidRDefault="0020375F" w:rsidP="0020375F">
      <w:pPr>
        <w:jc w:val="both"/>
        <w:rPr>
          <w:i/>
          <w:lang w:val="en-US"/>
        </w:rPr>
      </w:pPr>
      <w:r w:rsidRPr="009B7DBB">
        <w:rPr>
          <w:i/>
          <w:lang w:val="en-GB"/>
        </w:rPr>
        <w:t>Meat Industry Act 1993</w:t>
      </w:r>
    </w:p>
    <w:p w:rsidR="0020375F" w:rsidRDefault="0020375F" w:rsidP="0020375F">
      <w:pPr>
        <w:jc w:val="both"/>
        <w:rPr>
          <w:i/>
          <w:lang w:val="en-US"/>
        </w:rPr>
      </w:pPr>
    </w:p>
    <w:p w:rsidR="0020375F" w:rsidRPr="009B7DBB" w:rsidRDefault="0020375F" w:rsidP="0020375F">
      <w:pPr>
        <w:jc w:val="both"/>
        <w:rPr>
          <w:b/>
          <w:lang w:val="en-US"/>
        </w:rPr>
      </w:pPr>
      <w:r w:rsidRPr="009B7DBB">
        <w:rPr>
          <w:b/>
          <w:lang w:val="en-US"/>
        </w:rPr>
        <w:t>Commonwealth Legislation</w:t>
      </w:r>
    </w:p>
    <w:p w:rsidR="0020375F" w:rsidRPr="009B7DBB" w:rsidRDefault="0020375F" w:rsidP="0020375F">
      <w:pPr>
        <w:jc w:val="both"/>
        <w:rPr>
          <w:i/>
          <w:lang w:val="en-US"/>
        </w:rPr>
      </w:pPr>
      <w:r w:rsidRPr="009B7DBB">
        <w:rPr>
          <w:i/>
          <w:lang w:val="en-US"/>
        </w:rPr>
        <w:t>Environment Protection and Biodiversity Conservation Act 1999</w:t>
      </w:r>
    </w:p>
    <w:p w:rsidR="0020375F" w:rsidRDefault="0020375F" w:rsidP="0020375F">
      <w:pPr>
        <w:jc w:val="both"/>
        <w:rPr>
          <w:lang w:val="en-US"/>
        </w:rPr>
      </w:pPr>
    </w:p>
    <w:p w:rsidR="0020375F" w:rsidRPr="009B7DBB" w:rsidRDefault="0020375F" w:rsidP="0020375F">
      <w:pPr>
        <w:keepNext/>
        <w:keepLines/>
        <w:jc w:val="both"/>
        <w:rPr>
          <w:b/>
          <w:lang w:val="en-US"/>
        </w:rPr>
      </w:pPr>
      <w:r w:rsidRPr="009B7DBB">
        <w:rPr>
          <w:b/>
          <w:lang w:val="en-US"/>
        </w:rPr>
        <w:t>Relevant Codes of Practice</w:t>
      </w:r>
      <w:r>
        <w:rPr>
          <w:b/>
          <w:lang w:val="en-US"/>
        </w:rPr>
        <w:t xml:space="preserve"> - Commonwealth</w:t>
      </w:r>
    </w:p>
    <w:p w:rsidR="0020375F" w:rsidRDefault="0020375F" w:rsidP="0020375F">
      <w:pPr>
        <w:keepNext/>
        <w:keepLines/>
        <w:jc w:val="both"/>
        <w:rPr>
          <w:lang w:val="en-GB"/>
        </w:rPr>
      </w:pPr>
      <w:r>
        <w:rPr>
          <w:i/>
          <w:lang w:val="en-GB"/>
        </w:rPr>
        <w:t>National Code of Practice for the Humane Shooting of Kangaroos for Commercial Purposes</w:t>
      </w:r>
      <w:r>
        <w:rPr>
          <w:lang w:val="en-GB"/>
        </w:rPr>
        <w:t>.</w:t>
      </w:r>
    </w:p>
    <w:p w:rsidR="0020375F" w:rsidRDefault="0020375F" w:rsidP="0020375F">
      <w:pPr>
        <w:jc w:val="both"/>
        <w:rPr>
          <w:lang w:val="en-GB"/>
        </w:rPr>
      </w:pPr>
    </w:p>
    <w:p w:rsidR="0020375F" w:rsidRPr="009B7DBB" w:rsidRDefault="0020375F" w:rsidP="0020375F">
      <w:pPr>
        <w:jc w:val="both"/>
        <w:rPr>
          <w:b/>
          <w:lang w:val="en-US"/>
        </w:rPr>
      </w:pPr>
      <w:r w:rsidRPr="009B7DBB">
        <w:rPr>
          <w:b/>
          <w:lang w:val="en-US"/>
        </w:rPr>
        <w:t>Relevant Codes of Practice</w:t>
      </w:r>
      <w:r>
        <w:rPr>
          <w:b/>
          <w:lang w:val="en-US"/>
        </w:rPr>
        <w:t xml:space="preserve"> - State</w:t>
      </w:r>
    </w:p>
    <w:p w:rsidR="0020375F" w:rsidRDefault="0020375F" w:rsidP="0020375F">
      <w:pPr>
        <w:jc w:val="both"/>
        <w:rPr>
          <w:i/>
          <w:lang w:val="en-GB"/>
        </w:rPr>
      </w:pPr>
      <w:r w:rsidRPr="00D47EB3">
        <w:rPr>
          <w:i/>
          <w:lang w:val="en-GB"/>
        </w:rPr>
        <w:t>Standard for the Hygienic Production of Pet Food</w:t>
      </w:r>
    </w:p>
    <w:p w:rsidR="0020375F" w:rsidRDefault="0020375F" w:rsidP="0020375F">
      <w:pPr>
        <w:pStyle w:val="Body2"/>
        <w:jc w:val="both"/>
        <w:rPr>
          <w:rFonts w:asciiTheme="minorHAnsi" w:hAnsiTheme="minorHAnsi"/>
          <w:color w:val="363534" w:themeColor="text1"/>
          <w:sz w:val="20"/>
          <w:szCs w:val="20"/>
          <w:lang w:val="en-GB" w:eastAsia="en-AU"/>
        </w:rPr>
      </w:pPr>
    </w:p>
    <w:p w:rsidR="00E849CE" w:rsidRDefault="00E849CE">
      <w:pPr>
        <w:rPr>
          <w:lang w:val="en-GB"/>
        </w:rPr>
      </w:pPr>
      <w:r>
        <w:rPr>
          <w:lang w:val="en-GB"/>
        </w:rPr>
        <w:br w:type="page"/>
      </w:r>
    </w:p>
    <w:p w:rsidR="00E849CE" w:rsidRPr="000D0BAF" w:rsidRDefault="00E849CE" w:rsidP="00E849CE">
      <w:pPr>
        <w:pStyle w:val="Heading1"/>
      </w:pPr>
      <w:bookmarkStart w:id="62" w:name="_Toc485369970"/>
      <w:r>
        <w:t>Appendix 1 – Kangaroo survey method</w:t>
      </w:r>
      <w:bookmarkEnd w:id="62"/>
    </w:p>
    <w:p w:rsidR="0020375F" w:rsidRDefault="0020375F" w:rsidP="0020375F">
      <w:pPr>
        <w:pStyle w:val="Body2"/>
        <w:jc w:val="both"/>
        <w:rPr>
          <w:rFonts w:asciiTheme="minorHAnsi" w:hAnsiTheme="minorHAnsi"/>
          <w:color w:val="363534" w:themeColor="text1"/>
          <w:sz w:val="20"/>
          <w:szCs w:val="20"/>
          <w:lang w:val="en-GB" w:eastAsia="en-AU"/>
        </w:rPr>
      </w:pPr>
    </w:p>
    <w:p w:rsidR="003A03B6" w:rsidRPr="008D7CFA" w:rsidRDefault="003A03B6" w:rsidP="0020375F">
      <w:pPr>
        <w:pStyle w:val="Body2"/>
        <w:jc w:val="both"/>
        <w:rPr>
          <w:rFonts w:asciiTheme="minorHAnsi" w:hAnsiTheme="minorHAnsi"/>
          <w:i/>
          <w:color w:val="363534" w:themeColor="text1"/>
          <w:sz w:val="20"/>
          <w:szCs w:val="20"/>
          <w:lang w:val="en-GB" w:eastAsia="en-AU"/>
        </w:rPr>
      </w:pPr>
      <w:r w:rsidRPr="008D7CFA">
        <w:rPr>
          <w:rFonts w:asciiTheme="minorHAnsi" w:hAnsiTheme="minorHAnsi"/>
          <w:i/>
          <w:color w:val="363534" w:themeColor="text1"/>
          <w:sz w:val="20"/>
          <w:szCs w:val="20"/>
          <w:lang w:val="en-GB" w:eastAsia="en-AU"/>
        </w:rPr>
        <w:t>(</w:t>
      </w:r>
      <w:r w:rsidR="000E3E95">
        <w:rPr>
          <w:rFonts w:asciiTheme="minorHAnsi" w:hAnsiTheme="minorHAnsi"/>
          <w:i/>
          <w:color w:val="363534" w:themeColor="text1"/>
          <w:sz w:val="20"/>
          <w:szCs w:val="20"/>
          <w:lang w:val="en-GB" w:eastAsia="en-AU"/>
        </w:rPr>
        <w:t>Will be submitted once final version received</w:t>
      </w:r>
      <w:r w:rsidRPr="008D7CFA">
        <w:rPr>
          <w:rFonts w:asciiTheme="minorHAnsi" w:hAnsiTheme="minorHAnsi"/>
          <w:i/>
          <w:color w:val="363534" w:themeColor="text1"/>
          <w:sz w:val="20"/>
          <w:szCs w:val="20"/>
          <w:lang w:val="en-GB" w:eastAsia="en-AU"/>
        </w:rPr>
        <w:t>)</w:t>
      </w:r>
    </w:p>
    <w:p w:rsidR="000758E3" w:rsidRDefault="000758E3" w:rsidP="0020375F">
      <w:pPr>
        <w:pStyle w:val="Heading8"/>
        <w:framePr w:wrap="around"/>
        <w:numPr>
          <w:ilvl w:val="0"/>
          <w:numId w:val="0"/>
        </w:numPr>
        <w:ind w:left="2127"/>
      </w:pPr>
    </w:p>
    <w:p w:rsidR="0058551B" w:rsidRPr="00EB042B" w:rsidRDefault="0058551B" w:rsidP="00217998">
      <w:pPr>
        <w:pStyle w:val="BodyText"/>
        <w:rPr>
          <w:lang w:eastAsia="en-AU"/>
        </w:rPr>
      </w:pPr>
      <w:r>
        <w:rPr>
          <w:noProof/>
          <w:lang w:eastAsia="en-AU"/>
        </w:rPr>
        <mc:AlternateContent>
          <mc:Choice Requires="wpc">
            <w:drawing>
              <wp:anchor distT="0" distB="0" distL="114300" distR="114300" simplePos="0" relativeHeight="251665408" behindDoc="0" locked="0" layoutInCell="1" allowOverlap="1" wp14:anchorId="7B5EE8B5" wp14:editId="03126E1B">
                <wp:simplePos x="0" y="0"/>
                <wp:positionH relativeFrom="page">
                  <wp:posOffset>0</wp:posOffset>
                </wp:positionH>
                <wp:positionV relativeFrom="page">
                  <wp:posOffset>0</wp:posOffset>
                </wp:positionV>
                <wp:extent cx="7562850" cy="10687050"/>
                <wp:effectExtent l="0" t="0" r="0" b="0"/>
                <wp:wrapNone/>
                <wp:docPr id="30" name="BackCoverPortrait"/>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chemeClr val="bg1"/>
                        </a:solidFill>
                      </wpc:bg>
                      <wpc:whole>
                        <a:ln>
                          <a:noFill/>
                        </a:ln>
                      </wpc:whole>
                      <wps:wsp>
                        <wps:cNvPr id="25" name="DELWPRectangle"/>
                        <wps:cNvSpPr>
                          <a:spLocks noChangeArrowheads="1"/>
                        </wps:cNvSpPr>
                        <wps:spPr bwMode="auto">
                          <a:xfrm>
                            <a:off x="358775" y="360045"/>
                            <a:ext cx="6840000" cy="9972000"/>
                          </a:xfrm>
                          <a:prstGeom prst="rect">
                            <a:avLst/>
                          </a:prstGeom>
                          <a:solidFill>
                            <a:srgbClr val="201547"/>
                          </a:solidFill>
                          <a:ln>
                            <a:noFill/>
                          </a:ln>
                        </wps:spPr>
                        <wps:bodyPr rot="0" vert="horz" wrap="square" lIns="91440" tIns="45720" rIns="91440" bIns="45720" anchor="t" anchorCtr="0" upright="1">
                          <a:noAutofit/>
                        </wps:bodyPr>
                      </wps:wsp>
                      <wps:wsp>
                        <wps:cNvPr id="23" name="Text Box 22"/>
                        <wps:cNvSpPr txBox="1"/>
                        <wps:spPr>
                          <a:xfrm>
                            <a:off x="720090" y="9757410"/>
                            <a:ext cx="2383200" cy="57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C0D29" w:rsidRPr="00CC18C6" w:rsidRDefault="008C0D29" w:rsidP="00CC18C6">
                              <w:pPr>
                                <w:pStyle w:val="xWeb"/>
                                <w:rPr>
                                  <w:color w:val="FFFFFF"/>
                                </w:rPr>
                              </w:pPr>
                              <w:r w:rsidRPr="00CC18C6">
                                <w:rPr>
                                  <w:color w:val="FFFFFF"/>
                                </w:rPr>
                                <w:t xml:space="preserve">delwp.vic.gov.au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c:wpc>
                  </a:graphicData>
                </a:graphic>
                <wp14:sizeRelH relativeFrom="page">
                  <wp14:pctWidth>0</wp14:pctWidth>
                </wp14:sizeRelH>
                <wp14:sizeRelV relativeFrom="page">
                  <wp14:pctHeight>0</wp14:pctHeight>
                </wp14:sizeRelV>
              </wp:anchor>
            </w:drawing>
          </mc:Choice>
          <mc:Fallback>
            <w:pict>
              <v:group w14:anchorId="7B5EE8B5" id="BackCoverPortrait" o:spid="_x0000_s1032" editas="canvas" style="position:absolute;margin-left:0;margin-top:0;width:595.5pt;height:841.5pt;z-index:251665408;mso-position-horizontal-relative:page;mso-position-vertical-relative:page" coordsize="75628,106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width:75628;height:106870;visibility:visible;mso-wrap-style:square" filled="t" fillcolor="white [3212]">
                  <v:fill o:detectmouseclick="t"/>
                  <v:path o:connecttype="none"/>
                </v:shape>
                <v:rect id="DELWPRectangle" o:spid="_x0000_s1034" style="position:absolute;left:3587;top:3600;width:68400;height:99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9kwMMA&#10;AADbAAAADwAAAGRycy9kb3ducmV2LnhtbESPUWvCMBSF3wf7D+EOfJtpi5vSmYrIBGH6oNsPuCbX&#10;tqy5KUmmdb9+EYQ9Hs453+HMF4PtxJl8aB0ryMcZCGLtTMu1gq/P9fMMRIjIBjvHpOBKARbV48Mc&#10;S+MuvKfzIdYiQTiUqKCJsS+lDLohi2HseuLknZy3GJP0tTQeLwluO1lk2au02HJaaLCnVUP6+/Bj&#10;Feyux+IDf7cT/d7Zae+cZJ+flBo9Dcs3EJGG+B++tzdGQfECty/pB8j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N9kwMMAAADbAAAADwAAAAAAAAAAAAAAAACYAgAAZHJzL2Rv&#10;d25yZXYueG1sUEsFBgAAAAAEAAQA9QAAAIgDAAAAAA==&#10;" fillcolor="#201547" stroked="f"/>
                <v:shape id="Text Box 22" o:spid="_x0000_s1035" type="#_x0000_t202" style="position:absolute;left:7200;top:97574;width:23832;height:5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4DgMUA&#10;AADbAAAADwAAAGRycy9kb3ducmV2LnhtbESPX2vCQBDE3wt+h2MF3+pFhVJSTxHbQh/6T22hvq25&#10;NQnm9sLdGtNv3ysU+jjMzG+Y+bJ3jeooxNqzgck4A0VceFtzaeBj93h9CyoKssXGMxn4pgjLxeBq&#10;jrn1F95Qt5VSJQjHHA1UIm2udSwqchjHviVO3tEHh5JkKLUNeElw1+hplt1ohzWnhQpbWldUnLZn&#10;Z6D5iuH5kMm+uy9f5P1Nnz8fJq/GjIb96g6UUC//4b/2kzUwncHvl/QD9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LgOAxQAAANsAAAAPAAAAAAAAAAAAAAAAAJgCAABkcnMv&#10;ZG93bnJldi54bWxQSwUGAAAAAAQABAD1AAAAigMAAAAA&#10;" filled="f" stroked="f" strokeweight=".5pt">
                  <v:textbox inset="0,0,0,0">
                    <w:txbxContent>
                      <w:p w:rsidR="008C0D29" w:rsidRPr="00CC18C6" w:rsidRDefault="008C0D29" w:rsidP="00CC18C6">
                        <w:pPr>
                          <w:pStyle w:val="xWeb"/>
                          <w:rPr>
                            <w:color w:val="FFFFFF"/>
                          </w:rPr>
                        </w:pPr>
                        <w:r w:rsidRPr="00CC18C6">
                          <w:rPr>
                            <w:color w:val="FFFFFF"/>
                          </w:rPr>
                          <w:t xml:space="preserve">delwp.vic.gov.au </w:t>
                        </w:r>
                      </w:p>
                    </w:txbxContent>
                  </v:textbox>
                </v:shape>
                <w10:wrap anchorx="page" anchory="page"/>
              </v:group>
            </w:pict>
          </mc:Fallback>
        </mc:AlternateContent>
      </w:r>
    </w:p>
    <w:sectPr w:rsidR="0058551B" w:rsidRPr="00EB042B" w:rsidSect="00330372">
      <w:pgSz w:w="11907" w:h="16840" w:code="9"/>
      <w:pgMar w:top="2268" w:right="1134" w:bottom="1134" w:left="1134" w:header="284" w:footer="284" w:gutter="0"/>
      <w:cols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D29" w:rsidRDefault="008C0D29">
      <w:r>
        <w:separator/>
      </w:r>
    </w:p>
    <w:p w:rsidR="008C0D29" w:rsidRDefault="008C0D29"/>
  </w:endnote>
  <w:endnote w:type="continuationSeparator" w:id="0">
    <w:p w:rsidR="008C0D29" w:rsidRDefault="008C0D29">
      <w:r>
        <w:continuationSeparator/>
      </w:r>
    </w:p>
    <w:p w:rsidR="008C0D29" w:rsidRDefault="008C0D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29" w:rsidRPr="007D7EFE" w:rsidRDefault="008C0D29" w:rsidP="007D7E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29" w:rsidRPr="007D7EFE" w:rsidRDefault="008C0D29" w:rsidP="007D7EF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29" w:rsidRDefault="008C0D2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29" w:rsidRPr="00124E8F" w:rsidRDefault="008C0D29" w:rsidP="00124E8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29" w:rsidRPr="007D7EFE" w:rsidRDefault="008C0D29" w:rsidP="007D7EF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29" w:rsidRPr="007D7EFE" w:rsidRDefault="008C0D29" w:rsidP="007D7EF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29" w:rsidRPr="007D7EFE" w:rsidRDefault="008C0D29" w:rsidP="007D7E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D29" w:rsidRPr="008F5280" w:rsidRDefault="008C0D29" w:rsidP="008F5280">
      <w:pPr>
        <w:pStyle w:val="FootnoteSeparator"/>
      </w:pPr>
    </w:p>
  </w:footnote>
  <w:footnote w:type="continuationSeparator" w:id="0">
    <w:p w:rsidR="008C0D29" w:rsidRDefault="008C0D29" w:rsidP="008F5280">
      <w:pPr>
        <w:pStyle w:val="FootnoteSeparator"/>
      </w:pPr>
    </w:p>
    <w:p w:rsidR="008C0D29" w:rsidRDefault="008C0D29"/>
  </w:footnote>
  <w:footnote w:type="continuationNotice" w:id="1">
    <w:p w:rsidR="008C0D29" w:rsidRDefault="008C0D29" w:rsidP="00D55628"/>
    <w:p w:rsidR="008C0D29" w:rsidRDefault="008C0D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EFE" w:rsidRDefault="007D7E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29" w:rsidRPr="007D7EFE" w:rsidRDefault="008C0D29" w:rsidP="007D7E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EFE" w:rsidRDefault="007D7EF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29" w:rsidRDefault="008C0D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29" w:rsidRDefault="008C0D2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29" w:rsidRDefault="008C0D2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29" w:rsidRPr="007D7EFE" w:rsidRDefault="008C0D29" w:rsidP="007D7E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 w15:restartNumberingAfterBreak="0">
    <w:nsid w:val="0C351215"/>
    <w:multiLevelType w:val="multilevel"/>
    <w:tmpl w:val="3FDEBA7A"/>
    <w:name w:val="DELWPHeadings"/>
    <w:lvl w:ilvl="0">
      <w:start w:val="1"/>
      <w:numFmt w:val="none"/>
      <w:lvlRestart w:val="0"/>
      <w:pStyle w:val="Heading1"/>
      <w:suff w:val="nothing"/>
      <w:lvlText w:val=""/>
      <w:lvlJc w:val="left"/>
      <w:pPr>
        <w:ind w:left="0" w:firstLine="0"/>
      </w:pPr>
      <w:rPr>
        <w:rFonts w:hint="default"/>
        <w:color w:val="00B2A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2"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3"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4"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5" w15:restartNumberingAfterBreak="0">
    <w:nsid w:val="216301B6"/>
    <w:multiLevelType w:val="hybridMultilevel"/>
    <w:tmpl w:val="980225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7" w15:restartNumberingAfterBreak="0">
    <w:nsid w:val="2E00780E"/>
    <w:multiLevelType w:val="hybridMultilevel"/>
    <w:tmpl w:val="E6E4479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8" w15:restartNumberingAfterBreak="0">
    <w:nsid w:val="334216B2"/>
    <w:multiLevelType w:val="hybridMultilevel"/>
    <w:tmpl w:val="AB4AA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57D137C"/>
    <w:multiLevelType w:val="hybridMultilevel"/>
    <w:tmpl w:val="604465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D545EC4"/>
    <w:multiLevelType w:val="multilevel"/>
    <w:tmpl w:val="E4C886CA"/>
    <w:name w:val="HighlightBoxBullet"/>
    <w:lvl w:ilvl="0">
      <w:start w:val="1"/>
      <w:numFmt w:val="bullet"/>
      <w:lvlRestart w:val="0"/>
      <w:pStyle w:val="HighlightBoxBullet"/>
      <w:lvlText w:val="•"/>
      <w:lvlJc w:val="left"/>
      <w:pPr>
        <w:ind w:left="454" w:hanging="227"/>
      </w:pPr>
      <w:rPr>
        <w:rFonts w:ascii="Arial" w:hAnsi="Arial" w:cs="Arial" w:hint="default"/>
        <w:color w:val="FFFFFF"/>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15" w15:restartNumberingAfterBreak="0">
    <w:nsid w:val="5029714D"/>
    <w:multiLevelType w:val="hybridMultilevel"/>
    <w:tmpl w:val="2B6C3D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17"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8" w15:restartNumberingAfterBreak="0">
    <w:nsid w:val="5C074BB3"/>
    <w:multiLevelType w:val="hybridMultilevel"/>
    <w:tmpl w:val="A6A801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D0540A9"/>
    <w:multiLevelType w:val="multilevel"/>
    <w:tmpl w:val="8AEA9E2A"/>
    <w:name w:val="DEPIAppendices"/>
    <w:lvl w:ilvl="0">
      <w:start w:val="1"/>
      <w:numFmt w:val="upperLetter"/>
      <w:pStyle w:val="Heading8"/>
      <w:lvlText w:val="Appendix %1"/>
      <w:lvlJc w:val="left"/>
      <w:pPr>
        <w:tabs>
          <w:tab w:val="num" w:pos="4679"/>
        </w:tabs>
        <w:ind w:left="4679" w:hanging="2552"/>
      </w:pPr>
      <w:rPr>
        <w:rFonts w:hint="default"/>
        <w:b/>
        <w:i w:val="0"/>
        <w:sz w:val="40"/>
      </w:rPr>
    </w:lvl>
    <w:lvl w:ilvl="1">
      <w:start w:val="1"/>
      <w:numFmt w:val="none"/>
      <w:lvlText w:val=""/>
      <w:lvlJc w:val="left"/>
      <w:pPr>
        <w:tabs>
          <w:tab w:val="num" w:pos="1758"/>
        </w:tabs>
        <w:ind w:left="1758" w:hanging="765"/>
      </w:pPr>
      <w:rPr>
        <w:rFonts w:hint="default"/>
        <w:sz w:val="26"/>
      </w:rPr>
    </w:lvl>
    <w:lvl w:ilvl="2">
      <w:start w:val="1"/>
      <w:numFmt w:val="decimal"/>
      <w:lvlText w:val="%1%2.%3"/>
      <w:lvlJc w:val="left"/>
      <w:pPr>
        <w:tabs>
          <w:tab w:val="num" w:pos="1758"/>
        </w:tabs>
        <w:ind w:left="1758" w:hanging="765"/>
      </w:pPr>
      <w:rPr>
        <w:rFonts w:hint="default"/>
      </w:rPr>
    </w:lvl>
    <w:lvl w:ilvl="3">
      <w:start w:val="1"/>
      <w:numFmt w:val="decimal"/>
      <w:lvlText w:val="%1%2.%3.%4"/>
      <w:lvlJc w:val="left"/>
      <w:pPr>
        <w:tabs>
          <w:tab w:val="num" w:pos="1758"/>
        </w:tabs>
        <w:ind w:left="1758" w:hanging="765"/>
      </w:pPr>
      <w:rPr>
        <w:rFonts w:hint="default"/>
      </w:rPr>
    </w:lvl>
    <w:lvl w:ilvl="4">
      <w:start w:val="1"/>
      <w:numFmt w:val="decimal"/>
      <w:lvlText w:val="%1%2.%3.%4.%5"/>
      <w:lvlJc w:val="left"/>
      <w:pPr>
        <w:tabs>
          <w:tab w:val="num" w:pos="2127"/>
        </w:tabs>
        <w:ind w:left="2127" w:hanging="1134"/>
      </w:pPr>
      <w:rPr>
        <w:rFonts w:hint="default"/>
      </w:rPr>
    </w:lvl>
    <w:lvl w:ilvl="5">
      <w:start w:val="1"/>
      <w:numFmt w:val="none"/>
      <w:lvlText w:val=""/>
      <w:lvlJc w:val="right"/>
      <w:pPr>
        <w:ind w:left="993" w:firstLine="0"/>
      </w:pPr>
      <w:rPr>
        <w:rFonts w:hint="default"/>
      </w:rPr>
    </w:lvl>
    <w:lvl w:ilvl="6">
      <w:start w:val="1"/>
      <w:numFmt w:val="none"/>
      <w:lvlText w:val=""/>
      <w:lvlJc w:val="left"/>
      <w:pPr>
        <w:ind w:left="993" w:firstLine="0"/>
      </w:pPr>
      <w:rPr>
        <w:rFonts w:hint="default"/>
      </w:rPr>
    </w:lvl>
    <w:lvl w:ilvl="7">
      <w:start w:val="1"/>
      <w:numFmt w:val="none"/>
      <w:lvlText w:val=""/>
      <w:lvlJc w:val="left"/>
      <w:pPr>
        <w:ind w:left="6753" w:hanging="5760"/>
      </w:pPr>
      <w:rPr>
        <w:rFonts w:hint="default"/>
      </w:rPr>
    </w:lvl>
    <w:lvl w:ilvl="8">
      <w:start w:val="1"/>
      <w:numFmt w:val="none"/>
      <w:lvlText w:val=""/>
      <w:lvlJc w:val="right"/>
      <w:pPr>
        <w:ind w:left="7473" w:hanging="6480"/>
      </w:pPr>
      <w:rPr>
        <w:rFonts w:hint="default"/>
      </w:rPr>
    </w:lvl>
  </w:abstractNum>
  <w:abstractNum w:abstractNumId="20" w15:restartNumberingAfterBreak="0">
    <w:nsid w:val="5E1C1F7E"/>
    <w:multiLevelType w:val="hybridMultilevel"/>
    <w:tmpl w:val="99700C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22"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3" w15:restartNumberingAfterBreak="0">
    <w:nsid w:val="6FBA13F9"/>
    <w:multiLevelType w:val="hybridMultilevel"/>
    <w:tmpl w:val="BA3C3F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00B2A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25" w15:restartNumberingAfterBreak="0">
    <w:nsid w:val="7839021E"/>
    <w:multiLevelType w:val="multilevel"/>
    <w:tmpl w:val="E0E09B5E"/>
    <w:name w:val="DEPIListNumbering"/>
    <w:lvl w:ilvl="0">
      <w:start w:val="1"/>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num w:numId="1">
    <w:abstractNumId w:val="11"/>
  </w:num>
  <w:num w:numId="2">
    <w:abstractNumId w:val="22"/>
  </w:num>
  <w:num w:numId="3">
    <w:abstractNumId w:val="19"/>
  </w:num>
  <w:num w:numId="4">
    <w:abstractNumId w:val="25"/>
  </w:num>
  <w:num w:numId="5">
    <w:abstractNumId w:val="6"/>
  </w:num>
  <w:num w:numId="6">
    <w:abstractNumId w:val="2"/>
  </w:num>
  <w:num w:numId="7">
    <w:abstractNumId w:val="1"/>
  </w:num>
  <w:num w:numId="8">
    <w:abstractNumId w:val="0"/>
  </w:num>
  <w:num w:numId="9">
    <w:abstractNumId w:val="24"/>
  </w:num>
  <w:num w:numId="10">
    <w:abstractNumId w:val="3"/>
  </w:num>
  <w:num w:numId="11">
    <w:abstractNumId w:val="9"/>
  </w:num>
  <w:num w:numId="12">
    <w:abstractNumId w:val="4"/>
  </w:num>
  <w:num w:numId="13">
    <w:abstractNumId w:val="12"/>
  </w:num>
  <w:num w:numId="14">
    <w:abstractNumId w:val="14"/>
  </w:num>
  <w:num w:numId="15">
    <w:abstractNumId w:val="20"/>
  </w:num>
  <w:num w:numId="16">
    <w:abstractNumId w:val="8"/>
  </w:num>
  <w:num w:numId="17">
    <w:abstractNumId w:val="13"/>
  </w:num>
  <w:num w:numId="18">
    <w:abstractNumId w:val="18"/>
  </w:num>
  <w:num w:numId="19">
    <w:abstractNumId w:val="15"/>
  </w:num>
  <w:num w:numId="20">
    <w:abstractNumId w:val="23"/>
  </w:num>
  <w:num w:numId="21">
    <w:abstractNumId w:val="5"/>
  </w:num>
  <w:num w:numId="22">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activeWritingStyle w:appName="MSWord" w:lang="en-US" w:vendorID="64" w:dllVersion="0" w:nlCheck="1" w:checkStyle="1"/>
  <w:activeWritingStyle w:appName="MSWord" w:lang="en-AU" w:vendorID="64" w:dllVersion="0" w:nlCheck="1" w:checkStyle="1"/>
  <w:activeWritingStyle w:appName="MSWord" w:lang="en-GB" w:vendorID="64" w:dllVersion="0" w:nlCheck="1" w:checkStyle="0"/>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16385" style="mso-position-horizontal-relative:page;mso-position-vertical-relative:page" stroke="f">
      <v:stroke on="f"/>
      <o:colormru v:ext="edit" colors="white"/>
    </o:shapedefaults>
  </w:hdrShapeDefaults>
  <w:footnotePr>
    <w:footnote w:id="-1"/>
    <w:footnote w:id="0"/>
    <w:footnote w:id="1"/>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Corporate"/>
    <w:docVar w:name="TOC" w:val="True"/>
    <w:docVar w:name="TOCNew" w:val="True"/>
    <w:docVar w:name="Version" w:val="1"/>
  </w:docVars>
  <w:rsids>
    <w:rsidRoot w:val="00330372"/>
    <w:rsid w:val="0000017F"/>
    <w:rsid w:val="00000279"/>
    <w:rsid w:val="000004BD"/>
    <w:rsid w:val="00000B7A"/>
    <w:rsid w:val="00000C89"/>
    <w:rsid w:val="00000FEB"/>
    <w:rsid w:val="000012BE"/>
    <w:rsid w:val="00001F76"/>
    <w:rsid w:val="000024EB"/>
    <w:rsid w:val="0000279C"/>
    <w:rsid w:val="000028B4"/>
    <w:rsid w:val="00002DE1"/>
    <w:rsid w:val="00003960"/>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F39"/>
    <w:rsid w:val="0001226A"/>
    <w:rsid w:val="00012B94"/>
    <w:rsid w:val="00012E66"/>
    <w:rsid w:val="00012EC2"/>
    <w:rsid w:val="00013360"/>
    <w:rsid w:val="0001362A"/>
    <w:rsid w:val="0001389C"/>
    <w:rsid w:val="0001393A"/>
    <w:rsid w:val="00013BAE"/>
    <w:rsid w:val="00013DC6"/>
    <w:rsid w:val="0001466C"/>
    <w:rsid w:val="00014E15"/>
    <w:rsid w:val="00015BB6"/>
    <w:rsid w:val="00016478"/>
    <w:rsid w:val="000171F8"/>
    <w:rsid w:val="000171FD"/>
    <w:rsid w:val="00017669"/>
    <w:rsid w:val="00017D91"/>
    <w:rsid w:val="00020DB2"/>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1F"/>
    <w:rsid w:val="00027EED"/>
    <w:rsid w:val="00027F13"/>
    <w:rsid w:val="000303AC"/>
    <w:rsid w:val="00030692"/>
    <w:rsid w:val="0003108C"/>
    <w:rsid w:val="00031190"/>
    <w:rsid w:val="000312CC"/>
    <w:rsid w:val="000312E9"/>
    <w:rsid w:val="0003176C"/>
    <w:rsid w:val="00031F2C"/>
    <w:rsid w:val="000323E0"/>
    <w:rsid w:val="000323EF"/>
    <w:rsid w:val="0003294B"/>
    <w:rsid w:val="00032B72"/>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30CC"/>
    <w:rsid w:val="000430E6"/>
    <w:rsid w:val="00043650"/>
    <w:rsid w:val="00043BC5"/>
    <w:rsid w:val="00043E65"/>
    <w:rsid w:val="000441FC"/>
    <w:rsid w:val="00044877"/>
    <w:rsid w:val="00044882"/>
    <w:rsid w:val="00044BDC"/>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60BA"/>
    <w:rsid w:val="000570E5"/>
    <w:rsid w:val="00057EB2"/>
    <w:rsid w:val="0006013C"/>
    <w:rsid w:val="00060538"/>
    <w:rsid w:val="00060EE0"/>
    <w:rsid w:val="00060FD9"/>
    <w:rsid w:val="00061573"/>
    <w:rsid w:val="000617D7"/>
    <w:rsid w:val="000620DA"/>
    <w:rsid w:val="000626EE"/>
    <w:rsid w:val="00062985"/>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C97"/>
    <w:rsid w:val="0007112E"/>
    <w:rsid w:val="00071B67"/>
    <w:rsid w:val="00071CA4"/>
    <w:rsid w:val="00071DE2"/>
    <w:rsid w:val="00072074"/>
    <w:rsid w:val="00072288"/>
    <w:rsid w:val="00072733"/>
    <w:rsid w:val="00072783"/>
    <w:rsid w:val="00072E02"/>
    <w:rsid w:val="00073536"/>
    <w:rsid w:val="00073956"/>
    <w:rsid w:val="00073963"/>
    <w:rsid w:val="000739CC"/>
    <w:rsid w:val="00073A9B"/>
    <w:rsid w:val="00073BBA"/>
    <w:rsid w:val="00073F07"/>
    <w:rsid w:val="00073F9C"/>
    <w:rsid w:val="000742AF"/>
    <w:rsid w:val="00074430"/>
    <w:rsid w:val="00074A1F"/>
    <w:rsid w:val="00074C2B"/>
    <w:rsid w:val="000752FC"/>
    <w:rsid w:val="000758E3"/>
    <w:rsid w:val="00076B41"/>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CB1"/>
    <w:rsid w:val="00085689"/>
    <w:rsid w:val="0008568F"/>
    <w:rsid w:val="0008745F"/>
    <w:rsid w:val="000908D6"/>
    <w:rsid w:val="0009125C"/>
    <w:rsid w:val="000913AD"/>
    <w:rsid w:val="00091F49"/>
    <w:rsid w:val="0009214D"/>
    <w:rsid w:val="00093051"/>
    <w:rsid w:val="000935F8"/>
    <w:rsid w:val="000938C5"/>
    <w:rsid w:val="00093F02"/>
    <w:rsid w:val="000948CF"/>
    <w:rsid w:val="00094A84"/>
    <w:rsid w:val="00094F27"/>
    <w:rsid w:val="0009521E"/>
    <w:rsid w:val="00095E8A"/>
    <w:rsid w:val="00096627"/>
    <w:rsid w:val="00096B2D"/>
    <w:rsid w:val="00096B35"/>
    <w:rsid w:val="00097170"/>
    <w:rsid w:val="00097538"/>
    <w:rsid w:val="00097763"/>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744"/>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3831"/>
    <w:rsid w:val="000B3DC1"/>
    <w:rsid w:val="000B3FB6"/>
    <w:rsid w:val="000B402E"/>
    <w:rsid w:val="000B40D6"/>
    <w:rsid w:val="000B44D9"/>
    <w:rsid w:val="000B46C3"/>
    <w:rsid w:val="000B4CFC"/>
    <w:rsid w:val="000B5144"/>
    <w:rsid w:val="000B5240"/>
    <w:rsid w:val="000B547C"/>
    <w:rsid w:val="000B5504"/>
    <w:rsid w:val="000B561E"/>
    <w:rsid w:val="000B5EA3"/>
    <w:rsid w:val="000B669C"/>
    <w:rsid w:val="000B6BF6"/>
    <w:rsid w:val="000B7CAB"/>
    <w:rsid w:val="000B7CC2"/>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E6D"/>
    <w:rsid w:val="000C55BE"/>
    <w:rsid w:val="000C57F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DC7"/>
    <w:rsid w:val="000D703A"/>
    <w:rsid w:val="000D7202"/>
    <w:rsid w:val="000D7482"/>
    <w:rsid w:val="000D76D9"/>
    <w:rsid w:val="000D7891"/>
    <w:rsid w:val="000D7E1F"/>
    <w:rsid w:val="000E01C1"/>
    <w:rsid w:val="000E01D0"/>
    <w:rsid w:val="000E1779"/>
    <w:rsid w:val="000E1BEC"/>
    <w:rsid w:val="000E1F1D"/>
    <w:rsid w:val="000E21E5"/>
    <w:rsid w:val="000E2207"/>
    <w:rsid w:val="000E24E1"/>
    <w:rsid w:val="000E25A9"/>
    <w:rsid w:val="000E27B6"/>
    <w:rsid w:val="000E2CE7"/>
    <w:rsid w:val="000E33C8"/>
    <w:rsid w:val="000E35C7"/>
    <w:rsid w:val="000E3AF5"/>
    <w:rsid w:val="000E3B96"/>
    <w:rsid w:val="000E3E95"/>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9C3"/>
    <w:rsid w:val="00100B5E"/>
    <w:rsid w:val="00101435"/>
    <w:rsid w:val="00101451"/>
    <w:rsid w:val="0010306F"/>
    <w:rsid w:val="001031FC"/>
    <w:rsid w:val="0010384A"/>
    <w:rsid w:val="00103BB5"/>
    <w:rsid w:val="00103D73"/>
    <w:rsid w:val="00103F0F"/>
    <w:rsid w:val="00104371"/>
    <w:rsid w:val="00104F66"/>
    <w:rsid w:val="001054A3"/>
    <w:rsid w:val="0010559C"/>
    <w:rsid w:val="00105C32"/>
    <w:rsid w:val="0010606F"/>
    <w:rsid w:val="0010632A"/>
    <w:rsid w:val="0010632E"/>
    <w:rsid w:val="00106A7E"/>
    <w:rsid w:val="00106A81"/>
    <w:rsid w:val="00106B89"/>
    <w:rsid w:val="00106CA2"/>
    <w:rsid w:val="00107AA6"/>
    <w:rsid w:val="001108B2"/>
    <w:rsid w:val="00110A24"/>
    <w:rsid w:val="00110A62"/>
    <w:rsid w:val="00110B1B"/>
    <w:rsid w:val="00110B5D"/>
    <w:rsid w:val="0011105B"/>
    <w:rsid w:val="0011111B"/>
    <w:rsid w:val="00111483"/>
    <w:rsid w:val="00111886"/>
    <w:rsid w:val="00111CE1"/>
    <w:rsid w:val="00112614"/>
    <w:rsid w:val="0011267E"/>
    <w:rsid w:val="0011271A"/>
    <w:rsid w:val="00112E38"/>
    <w:rsid w:val="001131AA"/>
    <w:rsid w:val="001137CE"/>
    <w:rsid w:val="00113C4C"/>
    <w:rsid w:val="00113CDC"/>
    <w:rsid w:val="00113DD9"/>
    <w:rsid w:val="0011467A"/>
    <w:rsid w:val="00114751"/>
    <w:rsid w:val="0011484F"/>
    <w:rsid w:val="001148DA"/>
    <w:rsid w:val="00114F21"/>
    <w:rsid w:val="00114F4E"/>
    <w:rsid w:val="00115310"/>
    <w:rsid w:val="00115E3D"/>
    <w:rsid w:val="001177A2"/>
    <w:rsid w:val="00117819"/>
    <w:rsid w:val="001179D3"/>
    <w:rsid w:val="00117CFE"/>
    <w:rsid w:val="00117DD6"/>
    <w:rsid w:val="00117F77"/>
    <w:rsid w:val="001202B1"/>
    <w:rsid w:val="001203C0"/>
    <w:rsid w:val="001204D7"/>
    <w:rsid w:val="0012093F"/>
    <w:rsid w:val="001210F1"/>
    <w:rsid w:val="00121248"/>
    <w:rsid w:val="00121266"/>
    <w:rsid w:val="00121268"/>
    <w:rsid w:val="001217C3"/>
    <w:rsid w:val="001219CD"/>
    <w:rsid w:val="00121E66"/>
    <w:rsid w:val="00122355"/>
    <w:rsid w:val="00122358"/>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D30"/>
    <w:rsid w:val="00127F2F"/>
    <w:rsid w:val="001300CB"/>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63B"/>
    <w:rsid w:val="001408BD"/>
    <w:rsid w:val="001409C8"/>
    <w:rsid w:val="00140AE9"/>
    <w:rsid w:val="00140B0D"/>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5711"/>
    <w:rsid w:val="0014576E"/>
    <w:rsid w:val="001457F6"/>
    <w:rsid w:val="001459D7"/>
    <w:rsid w:val="00145BB5"/>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C0E"/>
    <w:rsid w:val="00154F44"/>
    <w:rsid w:val="00155B6F"/>
    <w:rsid w:val="001562D9"/>
    <w:rsid w:val="0015661D"/>
    <w:rsid w:val="001568CE"/>
    <w:rsid w:val="00156A81"/>
    <w:rsid w:val="00156F4A"/>
    <w:rsid w:val="00157E61"/>
    <w:rsid w:val="00157E78"/>
    <w:rsid w:val="001601C2"/>
    <w:rsid w:val="00160ED7"/>
    <w:rsid w:val="001619E0"/>
    <w:rsid w:val="00161E60"/>
    <w:rsid w:val="00162B86"/>
    <w:rsid w:val="00162E29"/>
    <w:rsid w:val="0016301C"/>
    <w:rsid w:val="0016310E"/>
    <w:rsid w:val="0016334C"/>
    <w:rsid w:val="00163536"/>
    <w:rsid w:val="00163E14"/>
    <w:rsid w:val="00164055"/>
    <w:rsid w:val="00164B4C"/>
    <w:rsid w:val="00164D40"/>
    <w:rsid w:val="0016502A"/>
    <w:rsid w:val="0016509E"/>
    <w:rsid w:val="00165678"/>
    <w:rsid w:val="00165754"/>
    <w:rsid w:val="0016579F"/>
    <w:rsid w:val="001658FA"/>
    <w:rsid w:val="00165D74"/>
    <w:rsid w:val="001663A3"/>
    <w:rsid w:val="001664DC"/>
    <w:rsid w:val="00166B17"/>
    <w:rsid w:val="00166FEF"/>
    <w:rsid w:val="00167413"/>
    <w:rsid w:val="001676F4"/>
    <w:rsid w:val="00167865"/>
    <w:rsid w:val="00170713"/>
    <w:rsid w:val="00170F85"/>
    <w:rsid w:val="001715D8"/>
    <w:rsid w:val="00171FD1"/>
    <w:rsid w:val="00172031"/>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6A2"/>
    <w:rsid w:val="0018593D"/>
    <w:rsid w:val="00185D75"/>
    <w:rsid w:val="00185F4B"/>
    <w:rsid w:val="0018600C"/>
    <w:rsid w:val="0018616D"/>
    <w:rsid w:val="00186ECA"/>
    <w:rsid w:val="00187485"/>
    <w:rsid w:val="00187860"/>
    <w:rsid w:val="00187A24"/>
    <w:rsid w:val="00190073"/>
    <w:rsid w:val="00190242"/>
    <w:rsid w:val="0019095F"/>
    <w:rsid w:val="001911C7"/>
    <w:rsid w:val="001911F6"/>
    <w:rsid w:val="0019138F"/>
    <w:rsid w:val="00191688"/>
    <w:rsid w:val="0019194F"/>
    <w:rsid w:val="00191D9C"/>
    <w:rsid w:val="00192396"/>
    <w:rsid w:val="001924D8"/>
    <w:rsid w:val="00192793"/>
    <w:rsid w:val="001929A8"/>
    <w:rsid w:val="001932CF"/>
    <w:rsid w:val="00193BEE"/>
    <w:rsid w:val="001942B8"/>
    <w:rsid w:val="00194471"/>
    <w:rsid w:val="00194C55"/>
    <w:rsid w:val="00194CF5"/>
    <w:rsid w:val="0019502C"/>
    <w:rsid w:val="001952E8"/>
    <w:rsid w:val="00195EAE"/>
    <w:rsid w:val="00196016"/>
    <w:rsid w:val="00196165"/>
    <w:rsid w:val="00196393"/>
    <w:rsid w:val="00196667"/>
    <w:rsid w:val="001966C9"/>
    <w:rsid w:val="00197033"/>
    <w:rsid w:val="0019725F"/>
    <w:rsid w:val="00197717"/>
    <w:rsid w:val="001977C0"/>
    <w:rsid w:val="00197F7F"/>
    <w:rsid w:val="001A0827"/>
    <w:rsid w:val="001A0EF8"/>
    <w:rsid w:val="001A13E9"/>
    <w:rsid w:val="001A150E"/>
    <w:rsid w:val="001A18D2"/>
    <w:rsid w:val="001A245B"/>
    <w:rsid w:val="001A25AC"/>
    <w:rsid w:val="001A37A6"/>
    <w:rsid w:val="001A4197"/>
    <w:rsid w:val="001A45A0"/>
    <w:rsid w:val="001A4BB8"/>
    <w:rsid w:val="001A50A5"/>
    <w:rsid w:val="001A548E"/>
    <w:rsid w:val="001A5625"/>
    <w:rsid w:val="001A7616"/>
    <w:rsid w:val="001A788D"/>
    <w:rsid w:val="001A7B61"/>
    <w:rsid w:val="001A7F0C"/>
    <w:rsid w:val="001B025E"/>
    <w:rsid w:val="001B0693"/>
    <w:rsid w:val="001B0706"/>
    <w:rsid w:val="001B0807"/>
    <w:rsid w:val="001B0F9E"/>
    <w:rsid w:val="001B101F"/>
    <w:rsid w:val="001B136D"/>
    <w:rsid w:val="001B1442"/>
    <w:rsid w:val="001B1470"/>
    <w:rsid w:val="001B1C97"/>
    <w:rsid w:val="001B1F30"/>
    <w:rsid w:val="001B2BCC"/>
    <w:rsid w:val="001B36B4"/>
    <w:rsid w:val="001B38B7"/>
    <w:rsid w:val="001B39AE"/>
    <w:rsid w:val="001B3F7F"/>
    <w:rsid w:val="001B411F"/>
    <w:rsid w:val="001B4653"/>
    <w:rsid w:val="001B4A22"/>
    <w:rsid w:val="001B4A40"/>
    <w:rsid w:val="001B4C29"/>
    <w:rsid w:val="001B58BC"/>
    <w:rsid w:val="001B5E7A"/>
    <w:rsid w:val="001B6912"/>
    <w:rsid w:val="001B7723"/>
    <w:rsid w:val="001B7979"/>
    <w:rsid w:val="001B7FBD"/>
    <w:rsid w:val="001C03D1"/>
    <w:rsid w:val="001C0AC9"/>
    <w:rsid w:val="001C0ECA"/>
    <w:rsid w:val="001C1735"/>
    <w:rsid w:val="001C1769"/>
    <w:rsid w:val="001C1C28"/>
    <w:rsid w:val="001C2125"/>
    <w:rsid w:val="001C21A0"/>
    <w:rsid w:val="001C2301"/>
    <w:rsid w:val="001C24BB"/>
    <w:rsid w:val="001C2A75"/>
    <w:rsid w:val="001C3683"/>
    <w:rsid w:val="001C37E7"/>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1792"/>
    <w:rsid w:val="001D2509"/>
    <w:rsid w:val="001D2DA8"/>
    <w:rsid w:val="001D3116"/>
    <w:rsid w:val="001D347F"/>
    <w:rsid w:val="001D3B9E"/>
    <w:rsid w:val="001D3E83"/>
    <w:rsid w:val="001D3F6F"/>
    <w:rsid w:val="001D4A29"/>
    <w:rsid w:val="001D4F9A"/>
    <w:rsid w:val="001D5114"/>
    <w:rsid w:val="001D55F2"/>
    <w:rsid w:val="001D5C0F"/>
    <w:rsid w:val="001D5F7D"/>
    <w:rsid w:val="001D6553"/>
    <w:rsid w:val="001D65FF"/>
    <w:rsid w:val="001D686B"/>
    <w:rsid w:val="001D68CD"/>
    <w:rsid w:val="001D69FE"/>
    <w:rsid w:val="001D70F5"/>
    <w:rsid w:val="001D729D"/>
    <w:rsid w:val="001D74DB"/>
    <w:rsid w:val="001E0190"/>
    <w:rsid w:val="001E0734"/>
    <w:rsid w:val="001E0ACF"/>
    <w:rsid w:val="001E0ADE"/>
    <w:rsid w:val="001E1098"/>
    <w:rsid w:val="001E1E96"/>
    <w:rsid w:val="001E24D4"/>
    <w:rsid w:val="001E25C4"/>
    <w:rsid w:val="001E2E6F"/>
    <w:rsid w:val="001E3511"/>
    <w:rsid w:val="001E3642"/>
    <w:rsid w:val="001E3DBD"/>
    <w:rsid w:val="001E4751"/>
    <w:rsid w:val="001E4938"/>
    <w:rsid w:val="001E4CD8"/>
    <w:rsid w:val="001E4FB6"/>
    <w:rsid w:val="001E53A9"/>
    <w:rsid w:val="001E55D5"/>
    <w:rsid w:val="001E589C"/>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3A"/>
    <w:rsid w:val="001F3603"/>
    <w:rsid w:val="001F386B"/>
    <w:rsid w:val="001F3D89"/>
    <w:rsid w:val="001F4052"/>
    <w:rsid w:val="001F4435"/>
    <w:rsid w:val="001F4FA9"/>
    <w:rsid w:val="001F548A"/>
    <w:rsid w:val="001F579C"/>
    <w:rsid w:val="001F58E7"/>
    <w:rsid w:val="001F5C40"/>
    <w:rsid w:val="001F5D92"/>
    <w:rsid w:val="001F5F13"/>
    <w:rsid w:val="001F668A"/>
    <w:rsid w:val="001F6AB6"/>
    <w:rsid w:val="001F6D64"/>
    <w:rsid w:val="001F765B"/>
    <w:rsid w:val="001F770A"/>
    <w:rsid w:val="00200A9D"/>
    <w:rsid w:val="00200B2E"/>
    <w:rsid w:val="00201324"/>
    <w:rsid w:val="00201841"/>
    <w:rsid w:val="0020194C"/>
    <w:rsid w:val="0020205B"/>
    <w:rsid w:val="00202C45"/>
    <w:rsid w:val="00202E4A"/>
    <w:rsid w:val="00203011"/>
    <w:rsid w:val="002031FC"/>
    <w:rsid w:val="0020332E"/>
    <w:rsid w:val="00203733"/>
    <w:rsid w:val="0020375F"/>
    <w:rsid w:val="0020390A"/>
    <w:rsid w:val="002041DB"/>
    <w:rsid w:val="0020460C"/>
    <w:rsid w:val="00205553"/>
    <w:rsid w:val="0020587F"/>
    <w:rsid w:val="002059C8"/>
    <w:rsid w:val="00206005"/>
    <w:rsid w:val="00206928"/>
    <w:rsid w:val="00206C16"/>
    <w:rsid w:val="00206E82"/>
    <w:rsid w:val="0020726F"/>
    <w:rsid w:val="002073CA"/>
    <w:rsid w:val="002076FD"/>
    <w:rsid w:val="0020775A"/>
    <w:rsid w:val="0020777E"/>
    <w:rsid w:val="0020778C"/>
    <w:rsid w:val="00207D4E"/>
    <w:rsid w:val="00207ED2"/>
    <w:rsid w:val="00210464"/>
    <w:rsid w:val="002104A5"/>
    <w:rsid w:val="002104FF"/>
    <w:rsid w:val="00210D74"/>
    <w:rsid w:val="00211046"/>
    <w:rsid w:val="002112B2"/>
    <w:rsid w:val="00211AE6"/>
    <w:rsid w:val="00211FE8"/>
    <w:rsid w:val="00212DA6"/>
    <w:rsid w:val="00213289"/>
    <w:rsid w:val="002139D9"/>
    <w:rsid w:val="00213B45"/>
    <w:rsid w:val="002147CA"/>
    <w:rsid w:val="002154DF"/>
    <w:rsid w:val="002158A2"/>
    <w:rsid w:val="00215AEB"/>
    <w:rsid w:val="00215CE4"/>
    <w:rsid w:val="00215E20"/>
    <w:rsid w:val="0021610D"/>
    <w:rsid w:val="002165C1"/>
    <w:rsid w:val="00216A8E"/>
    <w:rsid w:val="00217538"/>
    <w:rsid w:val="00217563"/>
    <w:rsid w:val="00217998"/>
    <w:rsid w:val="00217DA5"/>
    <w:rsid w:val="00217EC2"/>
    <w:rsid w:val="00220268"/>
    <w:rsid w:val="00220B8F"/>
    <w:rsid w:val="00220ED6"/>
    <w:rsid w:val="00221747"/>
    <w:rsid w:val="00221FB0"/>
    <w:rsid w:val="0022236B"/>
    <w:rsid w:val="00222411"/>
    <w:rsid w:val="0022253A"/>
    <w:rsid w:val="00222ACC"/>
    <w:rsid w:val="00222D23"/>
    <w:rsid w:val="00223B9B"/>
    <w:rsid w:val="00223E41"/>
    <w:rsid w:val="00223EC7"/>
    <w:rsid w:val="002240AD"/>
    <w:rsid w:val="002241F7"/>
    <w:rsid w:val="00224234"/>
    <w:rsid w:val="002242F0"/>
    <w:rsid w:val="0022452B"/>
    <w:rsid w:val="00224EDC"/>
    <w:rsid w:val="00224F1D"/>
    <w:rsid w:val="00225CB2"/>
    <w:rsid w:val="002262A7"/>
    <w:rsid w:val="00227B32"/>
    <w:rsid w:val="0023007D"/>
    <w:rsid w:val="002302F5"/>
    <w:rsid w:val="00230478"/>
    <w:rsid w:val="0023084B"/>
    <w:rsid w:val="00231311"/>
    <w:rsid w:val="0023151E"/>
    <w:rsid w:val="0023219B"/>
    <w:rsid w:val="0023282F"/>
    <w:rsid w:val="00232E2E"/>
    <w:rsid w:val="00232E42"/>
    <w:rsid w:val="00233827"/>
    <w:rsid w:val="00233EB7"/>
    <w:rsid w:val="00233F42"/>
    <w:rsid w:val="00234272"/>
    <w:rsid w:val="002347C3"/>
    <w:rsid w:val="00234809"/>
    <w:rsid w:val="00234856"/>
    <w:rsid w:val="00235450"/>
    <w:rsid w:val="002359C3"/>
    <w:rsid w:val="00235ABC"/>
    <w:rsid w:val="00235C2D"/>
    <w:rsid w:val="00235CBD"/>
    <w:rsid w:val="00236737"/>
    <w:rsid w:val="00236778"/>
    <w:rsid w:val="00236E1C"/>
    <w:rsid w:val="00236F25"/>
    <w:rsid w:val="0023749F"/>
    <w:rsid w:val="002374F6"/>
    <w:rsid w:val="002375F5"/>
    <w:rsid w:val="0023766E"/>
    <w:rsid w:val="00237BD5"/>
    <w:rsid w:val="00237D72"/>
    <w:rsid w:val="00237EDD"/>
    <w:rsid w:val="00240237"/>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11AF"/>
    <w:rsid w:val="00251AF9"/>
    <w:rsid w:val="00251BF4"/>
    <w:rsid w:val="00252146"/>
    <w:rsid w:val="002525B9"/>
    <w:rsid w:val="00252B3D"/>
    <w:rsid w:val="00252BA5"/>
    <w:rsid w:val="00253077"/>
    <w:rsid w:val="00253368"/>
    <w:rsid w:val="00253DF7"/>
    <w:rsid w:val="002544FC"/>
    <w:rsid w:val="00254AB4"/>
    <w:rsid w:val="00254CA1"/>
    <w:rsid w:val="00254D73"/>
    <w:rsid w:val="00254DE3"/>
    <w:rsid w:val="0025505F"/>
    <w:rsid w:val="002550FF"/>
    <w:rsid w:val="0025523C"/>
    <w:rsid w:val="0025592B"/>
    <w:rsid w:val="00255D7F"/>
    <w:rsid w:val="00255DD3"/>
    <w:rsid w:val="00256057"/>
    <w:rsid w:val="002560F7"/>
    <w:rsid w:val="002568FE"/>
    <w:rsid w:val="0025775A"/>
    <w:rsid w:val="002578D4"/>
    <w:rsid w:val="002579C1"/>
    <w:rsid w:val="002604DA"/>
    <w:rsid w:val="00260781"/>
    <w:rsid w:val="00260992"/>
    <w:rsid w:val="00260A76"/>
    <w:rsid w:val="00260FC1"/>
    <w:rsid w:val="002611D2"/>
    <w:rsid w:val="002614DA"/>
    <w:rsid w:val="00261BDD"/>
    <w:rsid w:val="00261C51"/>
    <w:rsid w:val="00261DCD"/>
    <w:rsid w:val="0026285F"/>
    <w:rsid w:val="00262E05"/>
    <w:rsid w:val="00262E69"/>
    <w:rsid w:val="0026369F"/>
    <w:rsid w:val="002636AB"/>
    <w:rsid w:val="0026373B"/>
    <w:rsid w:val="00263BE7"/>
    <w:rsid w:val="00264677"/>
    <w:rsid w:val="00264A62"/>
    <w:rsid w:val="00265045"/>
    <w:rsid w:val="00265096"/>
    <w:rsid w:val="0026589E"/>
    <w:rsid w:val="002659C1"/>
    <w:rsid w:val="002662BA"/>
    <w:rsid w:val="00266EB3"/>
    <w:rsid w:val="00267693"/>
    <w:rsid w:val="00267CB6"/>
    <w:rsid w:val="00267EF8"/>
    <w:rsid w:val="00270AC9"/>
    <w:rsid w:val="00271B90"/>
    <w:rsid w:val="00271BC9"/>
    <w:rsid w:val="00272039"/>
    <w:rsid w:val="00272184"/>
    <w:rsid w:val="00272283"/>
    <w:rsid w:val="0027244F"/>
    <w:rsid w:val="0027300A"/>
    <w:rsid w:val="00273651"/>
    <w:rsid w:val="0027369B"/>
    <w:rsid w:val="0027393A"/>
    <w:rsid w:val="00273DB4"/>
    <w:rsid w:val="00273FD5"/>
    <w:rsid w:val="00273FDB"/>
    <w:rsid w:val="0027492F"/>
    <w:rsid w:val="00274F3B"/>
    <w:rsid w:val="002753C1"/>
    <w:rsid w:val="00275624"/>
    <w:rsid w:val="0027562D"/>
    <w:rsid w:val="0027598E"/>
    <w:rsid w:val="00275B33"/>
    <w:rsid w:val="00275BCE"/>
    <w:rsid w:val="002760B0"/>
    <w:rsid w:val="0027632F"/>
    <w:rsid w:val="002766CD"/>
    <w:rsid w:val="0027678A"/>
    <w:rsid w:val="002770AD"/>
    <w:rsid w:val="00277171"/>
    <w:rsid w:val="002779C6"/>
    <w:rsid w:val="00277B3D"/>
    <w:rsid w:val="00277BAB"/>
    <w:rsid w:val="0028044C"/>
    <w:rsid w:val="0028048B"/>
    <w:rsid w:val="0028111A"/>
    <w:rsid w:val="002815F0"/>
    <w:rsid w:val="0028165D"/>
    <w:rsid w:val="002817EC"/>
    <w:rsid w:val="00281F5E"/>
    <w:rsid w:val="00283592"/>
    <w:rsid w:val="0028363C"/>
    <w:rsid w:val="00283E4F"/>
    <w:rsid w:val="00283FA3"/>
    <w:rsid w:val="002845AC"/>
    <w:rsid w:val="00284B07"/>
    <w:rsid w:val="00285A5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BB4"/>
    <w:rsid w:val="002925DE"/>
    <w:rsid w:val="00292C66"/>
    <w:rsid w:val="0029318B"/>
    <w:rsid w:val="00293463"/>
    <w:rsid w:val="00293680"/>
    <w:rsid w:val="002940DF"/>
    <w:rsid w:val="002942A8"/>
    <w:rsid w:val="0029457A"/>
    <w:rsid w:val="00294BC0"/>
    <w:rsid w:val="00294C41"/>
    <w:rsid w:val="0029505A"/>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B40"/>
    <w:rsid w:val="002A4CF9"/>
    <w:rsid w:val="002A4DF9"/>
    <w:rsid w:val="002A5358"/>
    <w:rsid w:val="002A5D8B"/>
    <w:rsid w:val="002A67CE"/>
    <w:rsid w:val="002A6829"/>
    <w:rsid w:val="002A6C11"/>
    <w:rsid w:val="002A6C41"/>
    <w:rsid w:val="002A6CDD"/>
    <w:rsid w:val="002A6FC7"/>
    <w:rsid w:val="002A7217"/>
    <w:rsid w:val="002A783B"/>
    <w:rsid w:val="002A7AC5"/>
    <w:rsid w:val="002A7DF3"/>
    <w:rsid w:val="002B00B5"/>
    <w:rsid w:val="002B0CFA"/>
    <w:rsid w:val="002B171F"/>
    <w:rsid w:val="002B1C2D"/>
    <w:rsid w:val="002B1DB7"/>
    <w:rsid w:val="002B1DE7"/>
    <w:rsid w:val="002B1F25"/>
    <w:rsid w:val="002B2336"/>
    <w:rsid w:val="002B234F"/>
    <w:rsid w:val="002B2563"/>
    <w:rsid w:val="002B25C0"/>
    <w:rsid w:val="002B2FCD"/>
    <w:rsid w:val="002B2FF1"/>
    <w:rsid w:val="002B32A8"/>
    <w:rsid w:val="002B3396"/>
    <w:rsid w:val="002B3565"/>
    <w:rsid w:val="002B407B"/>
    <w:rsid w:val="002B407C"/>
    <w:rsid w:val="002B4CAF"/>
    <w:rsid w:val="002B509A"/>
    <w:rsid w:val="002B553B"/>
    <w:rsid w:val="002B587D"/>
    <w:rsid w:val="002B58C3"/>
    <w:rsid w:val="002B5B0B"/>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223F"/>
    <w:rsid w:val="002C25A0"/>
    <w:rsid w:val="002C2715"/>
    <w:rsid w:val="002C282D"/>
    <w:rsid w:val="002C296E"/>
    <w:rsid w:val="002C2E8E"/>
    <w:rsid w:val="002C321C"/>
    <w:rsid w:val="002C3384"/>
    <w:rsid w:val="002C3560"/>
    <w:rsid w:val="002C35FF"/>
    <w:rsid w:val="002C3EFD"/>
    <w:rsid w:val="002C4FEB"/>
    <w:rsid w:val="002C5235"/>
    <w:rsid w:val="002C536C"/>
    <w:rsid w:val="002C555C"/>
    <w:rsid w:val="002C5995"/>
    <w:rsid w:val="002C5DB1"/>
    <w:rsid w:val="002C5F6C"/>
    <w:rsid w:val="002C6693"/>
    <w:rsid w:val="002C729B"/>
    <w:rsid w:val="002C73EA"/>
    <w:rsid w:val="002C7FEF"/>
    <w:rsid w:val="002D04B2"/>
    <w:rsid w:val="002D06AC"/>
    <w:rsid w:val="002D0A8B"/>
    <w:rsid w:val="002D1038"/>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18B5"/>
    <w:rsid w:val="002E18FF"/>
    <w:rsid w:val="002E2335"/>
    <w:rsid w:val="002E23C3"/>
    <w:rsid w:val="002E2FCE"/>
    <w:rsid w:val="002E3600"/>
    <w:rsid w:val="002E37F7"/>
    <w:rsid w:val="002E3891"/>
    <w:rsid w:val="002E3909"/>
    <w:rsid w:val="002E3E90"/>
    <w:rsid w:val="002E3F9E"/>
    <w:rsid w:val="002E429F"/>
    <w:rsid w:val="002E479B"/>
    <w:rsid w:val="002E4943"/>
    <w:rsid w:val="002E49CB"/>
    <w:rsid w:val="002E4E56"/>
    <w:rsid w:val="002E52CC"/>
    <w:rsid w:val="002E5808"/>
    <w:rsid w:val="002E584F"/>
    <w:rsid w:val="002E58C5"/>
    <w:rsid w:val="002E5B9E"/>
    <w:rsid w:val="002E6B7A"/>
    <w:rsid w:val="002E6DC0"/>
    <w:rsid w:val="002E7001"/>
    <w:rsid w:val="002E7991"/>
    <w:rsid w:val="002E7A32"/>
    <w:rsid w:val="002E7EE9"/>
    <w:rsid w:val="002F0A6E"/>
    <w:rsid w:val="002F0BF5"/>
    <w:rsid w:val="002F1ECC"/>
    <w:rsid w:val="002F25E9"/>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7A8"/>
    <w:rsid w:val="00302A79"/>
    <w:rsid w:val="00302C18"/>
    <w:rsid w:val="00302C1B"/>
    <w:rsid w:val="00303661"/>
    <w:rsid w:val="00303961"/>
    <w:rsid w:val="00303BD5"/>
    <w:rsid w:val="00303CCE"/>
    <w:rsid w:val="00303E3A"/>
    <w:rsid w:val="00303E4B"/>
    <w:rsid w:val="003043D2"/>
    <w:rsid w:val="003044A7"/>
    <w:rsid w:val="00305AF5"/>
    <w:rsid w:val="00306030"/>
    <w:rsid w:val="00306780"/>
    <w:rsid w:val="00306796"/>
    <w:rsid w:val="00306B0C"/>
    <w:rsid w:val="00307282"/>
    <w:rsid w:val="00307581"/>
    <w:rsid w:val="00307DE3"/>
    <w:rsid w:val="00307EE7"/>
    <w:rsid w:val="00310A6E"/>
    <w:rsid w:val="00310F51"/>
    <w:rsid w:val="003114B3"/>
    <w:rsid w:val="00311AEC"/>
    <w:rsid w:val="00312073"/>
    <w:rsid w:val="00312320"/>
    <w:rsid w:val="00312916"/>
    <w:rsid w:val="00313432"/>
    <w:rsid w:val="00313587"/>
    <w:rsid w:val="00313AA4"/>
    <w:rsid w:val="003140E6"/>
    <w:rsid w:val="00314485"/>
    <w:rsid w:val="003145C4"/>
    <w:rsid w:val="00314EA8"/>
    <w:rsid w:val="00315133"/>
    <w:rsid w:val="0031528F"/>
    <w:rsid w:val="0031535C"/>
    <w:rsid w:val="00315585"/>
    <w:rsid w:val="00315622"/>
    <w:rsid w:val="00315855"/>
    <w:rsid w:val="00315CFC"/>
    <w:rsid w:val="00315F65"/>
    <w:rsid w:val="00316EE5"/>
    <w:rsid w:val="003177C7"/>
    <w:rsid w:val="00317B03"/>
    <w:rsid w:val="00317B60"/>
    <w:rsid w:val="00320D1D"/>
    <w:rsid w:val="00320E0A"/>
    <w:rsid w:val="00321131"/>
    <w:rsid w:val="00321137"/>
    <w:rsid w:val="003217EF"/>
    <w:rsid w:val="00321955"/>
    <w:rsid w:val="003229CA"/>
    <w:rsid w:val="00323063"/>
    <w:rsid w:val="003234E6"/>
    <w:rsid w:val="0032380A"/>
    <w:rsid w:val="00323975"/>
    <w:rsid w:val="0032407D"/>
    <w:rsid w:val="00324330"/>
    <w:rsid w:val="00324361"/>
    <w:rsid w:val="003243D5"/>
    <w:rsid w:val="0032492D"/>
    <w:rsid w:val="00324C65"/>
    <w:rsid w:val="00324E02"/>
    <w:rsid w:val="003251E1"/>
    <w:rsid w:val="00325B4F"/>
    <w:rsid w:val="00325C0C"/>
    <w:rsid w:val="003260D0"/>
    <w:rsid w:val="0032673B"/>
    <w:rsid w:val="00327052"/>
    <w:rsid w:val="00327485"/>
    <w:rsid w:val="003274B6"/>
    <w:rsid w:val="00327FD3"/>
    <w:rsid w:val="0033013A"/>
    <w:rsid w:val="00330302"/>
    <w:rsid w:val="00330372"/>
    <w:rsid w:val="00330504"/>
    <w:rsid w:val="00330A9E"/>
    <w:rsid w:val="00330F50"/>
    <w:rsid w:val="00331509"/>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4389"/>
    <w:rsid w:val="00334614"/>
    <w:rsid w:val="00334747"/>
    <w:rsid w:val="00334955"/>
    <w:rsid w:val="00334ED7"/>
    <w:rsid w:val="00335A0C"/>
    <w:rsid w:val="00335E10"/>
    <w:rsid w:val="003363DA"/>
    <w:rsid w:val="003365F6"/>
    <w:rsid w:val="00336657"/>
    <w:rsid w:val="003368F1"/>
    <w:rsid w:val="00336A3D"/>
    <w:rsid w:val="00336A4A"/>
    <w:rsid w:val="00336F65"/>
    <w:rsid w:val="003370FB"/>
    <w:rsid w:val="00337980"/>
    <w:rsid w:val="00337989"/>
    <w:rsid w:val="00340C4D"/>
    <w:rsid w:val="00341DE0"/>
    <w:rsid w:val="003420E0"/>
    <w:rsid w:val="00342173"/>
    <w:rsid w:val="00342444"/>
    <w:rsid w:val="003428F3"/>
    <w:rsid w:val="00342C49"/>
    <w:rsid w:val="00342D06"/>
    <w:rsid w:val="00343B7B"/>
    <w:rsid w:val="003440FE"/>
    <w:rsid w:val="003446A9"/>
    <w:rsid w:val="00344C80"/>
    <w:rsid w:val="00344D5B"/>
    <w:rsid w:val="00344FFD"/>
    <w:rsid w:val="0034574D"/>
    <w:rsid w:val="00345B5F"/>
    <w:rsid w:val="003468F1"/>
    <w:rsid w:val="00346B3F"/>
    <w:rsid w:val="00346F16"/>
    <w:rsid w:val="00346F99"/>
    <w:rsid w:val="0034750A"/>
    <w:rsid w:val="00347BA8"/>
    <w:rsid w:val="003505E0"/>
    <w:rsid w:val="00350C48"/>
    <w:rsid w:val="00350E09"/>
    <w:rsid w:val="003511D3"/>
    <w:rsid w:val="00351B24"/>
    <w:rsid w:val="00352130"/>
    <w:rsid w:val="00352289"/>
    <w:rsid w:val="00352C21"/>
    <w:rsid w:val="00353573"/>
    <w:rsid w:val="00353707"/>
    <w:rsid w:val="00354841"/>
    <w:rsid w:val="00354EFD"/>
    <w:rsid w:val="003555CC"/>
    <w:rsid w:val="003561B4"/>
    <w:rsid w:val="003574ED"/>
    <w:rsid w:val="003576A7"/>
    <w:rsid w:val="003576FA"/>
    <w:rsid w:val="0036096A"/>
    <w:rsid w:val="00360B61"/>
    <w:rsid w:val="00360F3F"/>
    <w:rsid w:val="00361287"/>
    <w:rsid w:val="0036145D"/>
    <w:rsid w:val="00361F2F"/>
    <w:rsid w:val="00361FBC"/>
    <w:rsid w:val="003622D4"/>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7673"/>
    <w:rsid w:val="00370617"/>
    <w:rsid w:val="00370901"/>
    <w:rsid w:val="003709D8"/>
    <w:rsid w:val="00370D02"/>
    <w:rsid w:val="00371C1B"/>
    <w:rsid w:val="00371D63"/>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615F"/>
    <w:rsid w:val="003765AD"/>
    <w:rsid w:val="00377171"/>
    <w:rsid w:val="0037763B"/>
    <w:rsid w:val="00377690"/>
    <w:rsid w:val="00377A51"/>
    <w:rsid w:val="00377E6C"/>
    <w:rsid w:val="00377F1B"/>
    <w:rsid w:val="003807EF"/>
    <w:rsid w:val="00380901"/>
    <w:rsid w:val="00380984"/>
    <w:rsid w:val="00380A99"/>
    <w:rsid w:val="00380BA7"/>
    <w:rsid w:val="003810BB"/>
    <w:rsid w:val="0038125D"/>
    <w:rsid w:val="00381327"/>
    <w:rsid w:val="00381337"/>
    <w:rsid w:val="00381D36"/>
    <w:rsid w:val="00382150"/>
    <w:rsid w:val="00382225"/>
    <w:rsid w:val="003823DC"/>
    <w:rsid w:val="0038300B"/>
    <w:rsid w:val="003832A8"/>
    <w:rsid w:val="003833EC"/>
    <w:rsid w:val="00383499"/>
    <w:rsid w:val="00383D60"/>
    <w:rsid w:val="00383FA3"/>
    <w:rsid w:val="0038434D"/>
    <w:rsid w:val="003845A7"/>
    <w:rsid w:val="003846E5"/>
    <w:rsid w:val="003857BF"/>
    <w:rsid w:val="00385DC0"/>
    <w:rsid w:val="003866A9"/>
    <w:rsid w:val="003868F9"/>
    <w:rsid w:val="00386C52"/>
    <w:rsid w:val="00386CB8"/>
    <w:rsid w:val="00386DE5"/>
    <w:rsid w:val="003870F1"/>
    <w:rsid w:val="00387788"/>
    <w:rsid w:val="00387B23"/>
    <w:rsid w:val="00387F59"/>
    <w:rsid w:val="003901B7"/>
    <w:rsid w:val="00390F45"/>
    <w:rsid w:val="00391137"/>
    <w:rsid w:val="00391E78"/>
    <w:rsid w:val="00391F27"/>
    <w:rsid w:val="003920B2"/>
    <w:rsid w:val="00392E40"/>
    <w:rsid w:val="0039318E"/>
    <w:rsid w:val="00393205"/>
    <w:rsid w:val="003936CD"/>
    <w:rsid w:val="003938BA"/>
    <w:rsid w:val="0039396D"/>
    <w:rsid w:val="00393EA9"/>
    <w:rsid w:val="00394109"/>
    <w:rsid w:val="003947B8"/>
    <w:rsid w:val="00395181"/>
    <w:rsid w:val="003960AD"/>
    <w:rsid w:val="003963F7"/>
    <w:rsid w:val="003964CC"/>
    <w:rsid w:val="00396652"/>
    <w:rsid w:val="0039686E"/>
    <w:rsid w:val="003973A1"/>
    <w:rsid w:val="00397703"/>
    <w:rsid w:val="0039796C"/>
    <w:rsid w:val="00397E67"/>
    <w:rsid w:val="00397F27"/>
    <w:rsid w:val="003A0227"/>
    <w:rsid w:val="003A024F"/>
    <w:rsid w:val="003A036C"/>
    <w:rsid w:val="003A038B"/>
    <w:rsid w:val="003A03B6"/>
    <w:rsid w:val="003A054A"/>
    <w:rsid w:val="003A058B"/>
    <w:rsid w:val="003A07AC"/>
    <w:rsid w:val="003A0F29"/>
    <w:rsid w:val="003A13C5"/>
    <w:rsid w:val="003A1988"/>
    <w:rsid w:val="003A1F80"/>
    <w:rsid w:val="003A2A8A"/>
    <w:rsid w:val="003A2A8F"/>
    <w:rsid w:val="003A2B1C"/>
    <w:rsid w:val="003A2BFD"/>
    <w:rsid w:val="003A2D2C"/>
    <w:rsid w:val="003A34C6"/>
    <w:rsid w:val="003A37BF"/>
    <w:rsid w:val="003A3AE7"/>
    <w:rsid w:val="003A3B9B"/>
    <w:rsid w:val="003A444D"/>
    <w:rsid w:val="003A4505"/>
    <w:rsid w:val="003A5365"/>
    <w:rsid w:val="003A546D"/>
    <w:rsid w:val="003A634F"/>
    <w:rsid w:val="003A64FA"/>
    <w:rsid w:val="003A6CE9"/>
    <w:rsid w:val="003A6D48"/>
    <w:rsid w:val="003A7053"/>
    <w:rsid w:val="003A7910"/>
    <w:rsid w:val="003A79F1"/>
    <w:rsid w:val="003A7D28"/>
    <w:rsid w:val="003A7D9F"/>
    <w:rsid w:val="003B0339"/>
    <w:rsid w:val="003B0406"/>
    <w:rsid w:val="003B061E"/>
    <w:rsid w:val="003B06BF"/>
    <w:rsid w:val="003B0724"/>
    <w:rsid w:val="003B12B7"/>
    <w:rsid w:val="003B148C"/>
    <w:rsid w:val="003B1774"/>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61E9"/>
    <w:rsid w:val="003B6345"/>
    <w:rsid w:val="003B6539"/>
    <w:rsid w:val="003B6F54"/>
    <w:rsid w:val="003B712E"/>
    <w:rsid w:val="003B735C"/>
    <w:rsid w:val="003B7430"/>
    <w:rsid w:val="003B7EC7"/>
    <w:rsid w:val="003C0482"/>
    <w:rsid w:val="003C05CC"/>
    <w:rsid w:val="003C091E"/>
    <w:rsid w:val="003C09E7"/>
    <w:rsid w:val="003C0BED"/>
    <w:rsid w:val="003C16C4"/>
    <w:rsid w:val="003C18AD"/>
    <w:rsid w:val="003C20D3"/>
    <w:rsid w:val="003C217F"/>
    <w:rsid w:val="003C2217"/>
    <w:rsid w:val="003C2AA7"/>
    <w:rsid w:val="003C2E9B"/>
    <w:rsid w:val="003C3368"/>
    <w:rsid w:val="003C38BD"/>
    <w:rsid w:val="003C3A14"/>
    <w:rsid w:val="003C3BC2"/>
    <w:rsid w:val="003C3C33"/>
    <w:rsid w:val="003C3CEF"/>
    <w:rsid w:val="003C3F27"/>
    <w:rsid w:val="003C4209"/>
    <w:rsid w:val="003C474B"/>
    <w:rsid w:val="003C5099"/>
    <w:rsid w:val="003C50AA"/>
    <w:rsid w:val="003C5AF6"/>
    <w:rsid w:val="003C5C56"/>
    <w:rsid w:val="003C62D6"/>
    <w:rsid w:val="003C673F"/>
    <w:rsid w:val="003C6B7E"/>
    <w:rsid w:val="003C71FE"/>
    <w:rsid w:val="003C7B87"/>
    <w:rsid w:val="003D0360"/>
    <w:rsid w:val="003D0CA7"/>
    <w:rsid w:val="003D1288"/>
    <w:rsid w:val="003D12AE"/>
    <w:rsid w:val="003D142B"/>
    <w:rsid w:val="003D1E04"/>
    <w:rsid w:val="003D25C4"/>
    <w:rsid w:val="003D2C4D"/>
    <w:rsid w:val="003D3447"/>
    <w:rsid w:val="003D3468"/>
    <w:rsid w:val="003D357E"/>
    <w:rsid w:val="003D3695"/>
    <w:rsid w:val="003D3F0D"/>
    <w:rsid w:val="003D4055"/>
    <w:rsid w:val="003D4483"/>
    <w:rsid w:val="003D4C15"/>
    <w:rsid w:val="003D4DC8"/>
    <w:rsid w:val="003D545B"/>
    <w:rsid w:val="003D5476"/>
    <w:rsid w:val="003D5A45"/>
    <w:rsid w:val="003D5EA3"/>
    <w:rsid w:val="003D6113"/>
    <w:rsid w:val="003D6245"/>
    <w:rsid w:val="003D6A16"/>
    <w:rsid w:val="003D6AA6"/>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514F"/>
    <w:rsid w:val="003E5442"/>
    <w:rsid w:val="003E5AAB"/>
    <w:rsid w:val="003E6066"/>
    <w:rsid w:val="003E60CA"/>
    <w:rsid w:val="003E6458"/>
    <w:rsid w:val="003E690B"/>
    <w:rsid w:val="003E6917"/>
    <w:rsid w:val="003E6A4C"/>
    <w:rsid w:val="003E6CA0"/>
    <w:rsid w:val="003E724B"/>
    <w:rsid w:val="003E7618"/>
    <w:rsid w:val="003E7784"/>
    <w:rsid w:val="003F0989"/>
    <w:rsid w:val="003F0C86"/>
    <w:rsid w:val="003F1131"/>
    <w:rsid w:val="003F13AC"/>
    <w:rsid w:val="003F1523"/>
    <w:rsid w:val="003F168A"/>
    <w:rsid w:val="003F183B"/>
    <w:rsid w:val="003F1886"/>
    <w:rsid w:val="003F19DB"/>
    <w:rsid w:val="003F1A89"/>
    <w:rsid w:val="003F2934"/>
    <w:rsid w:val="003F2D3A"/>
    <w:rsid w:val="003F2ECC"/>
    <w:rsid w:val="003F2EDD"/>
    <w:rsid w:val="003F36B9"/>
    <w:rsid w:val="003F385A"/>
    <w:rsid w:val="003F3912"/>
    <w:rsid w:val="003F44F5"/>
    <w:rsid w:val="003F4A93"/>
    <w:rsid w:val="003F4DE2"/>
    <w:rsid w:val="003F4E79"/>
    <w:rsid w:val="003F524E"/>
    <w:rsid w:val="003F5644"/>
    <w:rsid w:val="003F5720"/>
    <w:rsid w:val="003F5AAB"/>
    <w:rsid w:val="003F5C95"/>
    <w:rsid w:val="003F6017"/>
    <w:rsid w:val="003F635B"/>
    <w:rsid w:val="003F6842"/>
    <w:rsid w:val="003F6B4D"/>
    <w:rsid w:val="003F6E4F"/>
    <w:rsid w:val="003F7913"/>
    <w:rsid w:val="003F7B68"/>
    <w:rsid w:val="003F7E66"/>
    <w:rsid w:val="004002A8"/>
    <w:rsid w:val="00400760"/>
    <w:rsid w:val="00400A90"/>
    <w:rsid w:val="0040102D"/>
    <w:rsid w:val="004010B3"/>
    <w:rsid w:val="00401465"/>
    <w:rsid w:val="00401E9C"/>
    <w:rsid w:val="00402188"/>
    <w:rsid w:val="0040281F"/>
    <w:rsid w:val="00402AAA"/>
    <w:rsid w:val="00402F90"/>
    <w:rsid w:val="00403185"/>
    <w:rsid w:val="00404F28"/>
    <w:rsid w:val="00405163"/>
    <w:rsid w:val="004053B7"/>
    <w:rsid w:val="00405498"/>
    <w:rsid w:val="0040572F"/>
    <w:rsid w:val="00405BA7"/>
    <w:rsid w:val="00405BAA"/>
    <w:rsid w:val="004062FF"/>
    <w:rsid w:val="0040631B"/>
    <w:rsid w:val="00406554"/>
    <w:rsid w:val="00406619"/>
    <w:rsid w:val="004066D2"/>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13E2"/>
    <w:rsid w:val="00411F52"/>
    <w:rsid w:val="00412245"/>
    <w:rsid w:val="004122D4"/>
    <w:rsid w:val="0041287F"/>
    <w:rsid w:val="00412DE8"/>
    <w:rsid w:val="00413316"/>
    <w:rsid w:val="004133CE"/>
    <w:rsid w:val="004134DF"/>
    <w:rsid w:val="0041360B"/>
    <w:rsid w:val="004143E5"/>
    <w:rsid w:val="0041469A"/>
    <w:rsid w:val="0041497A"/>
    <w:rsid w:val="00415C01"/>
    <w:rsid w:val="00415FBA"/>
    <w:rsid w:val="004162D7"/>
    <w:rsid w:val="004166A0"/>
    <w:rsid w:val="0041692C"/>
    <w:rsid w:val="00416A93"/>
    <w:rsid w:val="00416BD8"/>
    <w:rsid w:val="004179D0"/>
    <w:rsid w:val="00417A6D"/>
    <w:rsid w:val="004200B0"/>
    <w:rsid w:val="00420664"/>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9F"/>
    <w:rsid w:val="00426930"/>
    <w:rsid w:val="004269D5"/>
    <w:rsid w:val="0042706D"/>
    <w:rsid w:val="004270FD"/>
    <w:rsid w:val="004271D5"/>
    <w:rsid w:val="00427261"/>
    <w:rsid w:val="004272B9"/>
    <w:rsid w:val="004273F5"/>
    <w:rsid w:val="004277BC"/>
    <w:rsid w:val="00427915"/>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400F1"/>
    <w:rsid w:val="0044019A"/>
    <w:rsid w:val="004403B8"/>
    <w:rsid w:val="00440734"/>
    <w:rsid w:val="00440870"/>
    <w:rsid w:val="00441569"/>
    <w:rsid w:val="00441A0D"/>
    <w:rsid w:val="00441B87"/>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2D8"/>
    <w:rsid w:val="0045153F"/>
    <w:rsid w:val="00451B45"/>
    <w:rsid w:val="00451D03"/>
    <w:rsid w:val="00451DF6"/>
    <w:rsid w:val="00451DFE"/>
    <w:rsid w:val="00452268"/>
    <w:rsid w:val="0045230A"/>
    <w:rsid w:val="00452AEA"/>
    <w:rsid w:val="00452D17"/>
    <w:rsid w:val="00452E0B"/>
    <w:rsid w:val="00453623"/>
    <w:rsid w:val="00453663"/>
    <w:rsid w:val="004538BB"/>
    <w:rsid w:val="00453F26"/>
    <w:rsid w:val="0045400B"/>
    <w:rsid w:val="0045406B"/>
    <w:rsid w:val="0045426D"/>
    <w:rsid w:val="0045510B"/>
    <w:rsid w:val="00455385"/>
    <w:rsid w:val="004556CC"/>
    <w:rsid w:val="0045598B"/>
    <w:rsid w:val="00455BCE"/>
    <w:rsid w:val="004561E6"/>
    <w:rsid w:val="0045626E"/>
    <w:rsid w:val="0045701C"/>
    <w:rsid w:val="0045714E"/>
    <w:rsid w:val="0045724E"/>
    <w:rsid w:val="004575A6"/>
    <w:rsid w:val="004576B7"/>
    <w:rsid w:val="004578A8"/>
    <w:rsid w:val="00457E4C"/>
    <w:rsid w:val="004606CB"/>
    <w:rsid w:val="0046109E"/>
    <w:rsid w:val="00461293"/>
    <w:rsid w:val="004613ED"/>
    <w:rsid w:val="004614C6"/>
    <w:rsid w:val="004615D2"/>
    <w:rsid w:val="004621F0"/>
    <w:rsid w:val="004623BF"/>
    <w:rsid w:val="004627AB"/>
    <w:rsid w:val="0046283F"/>
    <w:rsid w:val="00462F2F"/>
    <w:rsid w:val="004631BC"/>
    <w:rsid w:val="004634CE"/>
    <w:rsid w:val="004635A7"/>
    <w:rsid w:val="00463645"/>
    <w:rsid w:val="00463BC7"/>
    <w:rsid w:val="00463E97"/>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41FF"/>
    <w:rsid w:val="0047431D"/>
    <w:rsid w:val="00474492"/>
    <w:rsid w:val="00474924"/>
    <w:rsid w:val="004749BC"/>
    <w:rsid w:val="00474AB4"/>
    <w:rsid w:val="00474C65"/>
    <w:rsid w:val="0047533C"/>
    <w:rsid w:val="00475575"/>
    <w:rsid w:val="00475DC7"/>
    <w:rsid w:val="00475E92"/>
    <w:rsid w:val="00476187"/>
    <w:rsid w:val="00476D9E"/>
    <w:rsid w:val="00477146"/>
    <w:rsid w:val="004772B4"/>
    <w:rsid w:val="004778C7"/>
    <w:rsid w:val="00477A42"/>
    <w:rsid w:val="0048018C"/>
    <w:rsid w:val="0048066C"/>
    <w:rsid w:val="0048087A"/>
    <w:rsid w:val="00480DA7"/>
    <w:rsid w:val="0048154D"/>
    <w:rsid w:val="0048157D"/>
    <w:rsid w:val="0048179C"/>
    <w:rsid w:val="00481A57"/>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BCA"/>
    <w:rsid w:val="00485D2C"/>
    <w:rsid w:val="00485DBF"/>
    <w:rsid w:val="0048677F"/>
    <w:rsid w:val="00486AF4"/>
    <w:rsid w:val="00486B9D"/>
    <w:rsid w:val="00486F4D"/>
    <w:rsid w:val="00487851"/>
    <w:rsid w:val="004879B6"/>
    <w:rsid w:val="00487EC0"/>
    <w:rsid w:val="00487EC7"/>
    <w:rsid w:val="00490F9B"/>
    <w:rsid w:val="00491465"/>
    <w:rsid w:val="0049165E"/>
    <w:rsid w:val="00491A11"/>
    <w:rsid w:val="004922A5"/>
    <w:rsid w:val="004925EC"/>
    <w:rsid w:val="00492C0D"/>
    <w:rsid w:val="00492CD9"/>
    <w:rsid w:val="004932CC"/>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E4"/>
    <w:rsid w:val="004A4A85"/>
    <w:rsid w:val="004A5164"/>
    <w:rsid w:val="004A5391"/>
    <w:rsid w:val="004A5619"/>
    <w:rsid w:val="004A5897"/>
    <w:rsid w:val="004A593E"/>
    <w:rsid w:val="004A5D61"/>
    <w:rsid w:val="004A650C"/>
    <w:rsid w:val="004A69C8"/>
    <w:rsid w:val="004A6C97"/>
    <w:rsid w:val="004A7AA8"/>
    <w:rsid w:val="004A7F29"/>
    <w:rsid w:val="004B0796"/>
    <w:rsid w:val="004B09F7"/>
    <w:rsid w:val="004B0E07"/>
    <w:rsid w:val="004B0E1F"/>
    <w:rsid w:val="004B10EC"/>
    <w:rsid w:val="004B141F"/>
    <w:rsid w:val="004B1491"/>
    <w:rsid w:val="004B16BA"/>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D1"/>
    <w:rsid w:val="004C1DBC"/>
    <w:rsid w:val="004C2710"/>
    <w:rsid w:val="004C37B2"/>
    <w:rsid w:val="004C398D"/>
    <w:rsid w:val="004C3ACD"/>
    <w:rsid w:val="004C3C46"/>
    <w:rsid w:val="004C402B"/>
    <w:rsid w:val="004C417C"/>
    <w:rsid w:val="004C4781"/>
    <w:rsid w:val="004C49D5"/>
    <w:rsid w:val="004C4C8A"/>
    <w:rsid w:val="004C4EE4"/>
    <w:rsid w:val="004C5315"/>
    <w:rsid w:val="004C577C"/>
    <w:rsid w:val="004C581E"/>
    <w:rsid w:val="004C5CEB"/>
    <w:rsid w:val="004C7235"/>
    <w:rsid w:val="004C72EE"/>
    <w:rsid w:val="004C7366"/>
    <w:rsid w:val="004C77E1"/>
    <w:rsid w:val="004C7F52"/>
    <w:rsid w:val="004D0374"/>
    <w:rsid w:val="004D03AF"/>
    <w:rsid w:val="004D078E"/>
    <w:rsid w:val="004D082D"/>
    <w:rsid w:val="004D09B3"/>
    <w:rsid w:val="004D0BB5"/>
    <w:rsid w:val="004D0ED6"/>
    <w:rsid w:val="004D1061"/>
    <w:rsid w:val="004D2591"/>
    <w:rsid w:val="004D2824"/>
    <w:rsid w:val="004D2B7A"/>
    <w:rsid w:val="004D2F0B"/>
    <w:rsid w:val="004D36AE"/>
    <w:rsid w:val="004D4063"/>
    <w:rsid w:val="004D4140"/>
    <w:rsid w:val="004D514B"/>
    <w:rsid w:val="004D528E"/>
    <w:rsid w:val="004D55FF"/>
    <w:rsid w:val="004D5A45"/>
    <w:rsid w:val="004D5B4D"/>
    <w:rsid w:val="004D5BFF"/>
    <w:rsid w:val="004D6506"/>
    <w:rsid w:val="004D6C28"/>
    <w:rsid w:val="004D6FAF"/>
    <w:rsid w:val="004D70A6"/>
    <w:rsid w:val="004D7FA5"/>
    <w:rsid w:val="004E0044"/>
    <w:rsid w:val="004E033D"/>
    <w:rsid w:val="004E0F6C"/>
    <w:rsid w:val="004E12DF"/>
    <w:rsid w:val="004E1600"/>
    <w:rsid w:val="004E1964"/>
    <w:rsid w:val="004E1BB8"/>
    <w:rsid w:val="004E1C8E"/>
    <w:rsid w:val="004E1D08"/>
    <w:rsid w:val="004E1D14"/>
    <w:rsid w:val="004E1F2E"/>
    <w:rsid w:val="004E2125"/>
    <w:rsid w:val="004E2475"/>
    <w:rsid w:val="004E2566"/>
    <w:rsid w:val="004E2AB6"/>
    <w:rsid w:val="004E313A"/>
    <w:rsid w:val="004E3C09"/>
    <w:rsid w:val="004E3CC5"/>
    <w:rsid w:val="004E3F91"/>
    <w:rsid w:val="004E4B5E"/>
    <w:rsid w:val="004E52B6"/>
    <w:rsid w:val="004E53E9"/>
    <w:rsid w:val="004E565A"/>
    <w:rsid w:val="004E6424"/>
    <w:rsid w:val="004E6426"/>
    <w:rsid w:val="004E657B"/>
    <w:rsid w:val="004E6F7C"/>
    <w:rsid w:val="004E7C88"/>
    <w:rsid w:val="004E7CCE"/>
    <w:rsid w:val="004E7F3B"/>
    <w:rsid w:val="004F049C"/>
    <w:rsid w:val="004F07F4"/>
    <w:rsid w:val="004F091D"/>
    <w:rsid w:val="004F0A66"/>
    <w:rsid w:val="004F0C25"/>
    <w:rsid w:val="004F0D15"/>
    <w:rsid w:val="004F0DD8"/>
    <w:rsid w:val="004F1002"/>
    <w:rsid w:val="004F11A9"/>
    <w:rsid w:val="004F1382"/>
    <w:rsid w:val="004F1B1E"/>
    <w:rsid w:val="004F240B"/>
    <w:rsid w:val="004F35E0"/>
    <w:rsid w:val="004F3A12"/>
    <w:rsid w:val="004F3D42"/>
    <w:rsid w:val="004F43A1"/>
    <w:rsid w:val="004F4995"/>
    <w:rsid w:val="004F5160"/>
    <w:rsid w:val="004F5D45"/>
    <w:rsid w:val="004F6035"/>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D81"/>
    <w:rsid w:val="00502D90"/>
    <w:rsid w:val="00502E1D"/>
    <w:rsid w:val="00502F97"/>
    <w:rsid w:val="00503352"/>
    <w:rsid w:val="005033D8"/>
    <w:rsid w:val="00503662"/>
    <w:rsid w:val="00503CF7"/>
    <w:rsid w:val="00503F00"/>
    <w:rsid w:val="005042D3"/>
    <w:rsid w:val="00505460"/>
    <w:rsid w:val="00505CE1"/>
    <w:rsid w:val="00506058"/>
    <w:rsid w:val="00506259"/>
    <w:rsid w:val="005062DD"/>
    <w:rsid w:val="00506A1F"/>
    <w:rsid w:val="005071A3"/>
    <w:rsid w:val="005077C6"/>
    <w:rsid w:val="00507CFB"/>
    <w:rsid w:val="00510245"/>
    <w:rsid w:val="0051067C"/>
    <w:rsid w:val="00510833"/>
    <w:rsid w:val="0051089A"/>
    <w:rsid w:val="005108EF"/>
    <w:rsid w:val="00510A01"/>
    <w:rsid w:val="00511120"/>
    <w:rsid w:val="00511156"/>
    <w:rsid w:val="0051118C"/>
    <w:rsid w:val="0051138B"/>
    <w:rsid w:val="00511A66"/>
    <w:rsid w:val="00512229"/>
    <w:rsid w:val="00512DFB"/>
    <w:rsid w:val="00512E08"/>
    <w:rsid w:val="005135E4"/>
    <w:rsid w:val="00513EDA"/>
    <w:rsid w:val="00513F6B"/>
    <w:rsid w:val="005142A8"/>
    <w:rsid w:val="00514425"/>
    <w:rsid w:val="00514E2D"/>
    <w:rsid w:val="00514ECF"/>
    <w:rsid w:val="00515B23"/>
    <w:rsid w:val="00515C39"/>
    <w:rsid w:val="00516381"/>
    <w:rsid w:val="00516487"/>
    <w:rsid w:val="00516C58"/>
    <w:rsid w:val="005173C0"/>
    <w:rsid w:val="00517471"/>
    <w:rsid w:val="00520415"/>
    <w:rsid w:val="005204AE"/>
    <w:rsid w:val="00520A59"/>
    <w:rsid w:val="00521232"/>
    <w:rsid w:val="00521244"/>
    <w:rsid w:val="005212C4"/>
    <w:rsid w:val="005212DC"/>
    <w:rsid w:val="0052196C"/>
    <w:rsid w:val="005219CA"/>
    <w:rsid w:val="00521BFD"/>
    <w:rsid w:val="00521DB5"/>
    <w:rsid w:val="0052239B"/>
    <w:rsid w:val="00522B13"/>
    <w:rsid w:val="00522B30"/>
    <w:rsid w:val="00522C03"/>
    <w:rsid w:val="005232B3"/>
    <w:rsid w:val="005233A5"/>
    <w:rsid w:val="00523C38"/>
    <w:rsid w:val="0052438E"/>
    <w:rsid w:val="00525B0A"/>
    <w:rsid w:val="0052624A"/>
    <w:rsid w:val="00526266"/>
    <w:rsid w:val="00526493"/>
    <w:rsid w:val="00526A07"/>
    <w:rsid w:val="00526A2E"/>
    <w:rsid w:val="00526EBE"/>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EB7"/>
    <w:rsid w:val="00542945"/>
    <w:rsid w:val="00542AD5"/>
    <w:rsid w:val="00542EDE"/>
    <w:rsid w:val="0054341E"/>
    <w:rsid w:val="00543FC2"/>
    <w:rsid w:val="00544088"/>
    <w:rsid w:val="0054433B"/>
    <w:rsid w:val="00544AD7"/>
    <w:rsid w:val="005452DF"/>
    <w:rsid w:val="0054585E"/>
    <w:rsid w:val="00545B76"/>
    <w:rsid w:val="00546073"/>
    <w:rsid w:val="0054736B"/>
    <w:rsid w:val="005478BB"/>
    <w:rsid w:val="00547BC4"/>
    <w:rsid w:val="00550BE8"/>
    <w:rsid w:val="00550C69"/>
    <w:rsid w:val="00551607"/>
    <w:rsid w:val="00552423"/>
    <w:rsid w:val="005534BB"/>
    <w:rsid w:val="00553651"/>
    <w:rsid w:val="0055365C"/>
    <w:rsid w:val="00553668"/>
    <w:rsid w:val="00553ADF"/>
    <w:rsid w:val="005541D4"/>
    <w:rsid w:val="00554A10"/>
    <w:rsid w:val="005550AC"/>
    <w:rsid w:val="005565AB"/>
    <w:rsid w:val="00556A21"/>
    <w:rsid w:val="00556E29"/>
    <w:rsid w:val="00556EE7"/>
    <w:rsid w:val="0056060F"/>
    <w:rsid w:val="00560A82"/>
    <w:rsid w:val="005613E8"/>
    <w:rsid w:val="0056158C"/>
    <w:rsid w:val="00561816"/>
    <w:rsid w:val="005619B2"/>
    <w:rsid w:val="00561C27"/>
    <w:rsid w:val="0056225F"/>
    <w:rsid w:val="0056255F"/>
    <w:rsid w:val="0056269B"/>
    <w:rsid w:val="0056298E"/>
    <w:rsid w:val="00562C8B"/>
    <w:rsid w:val="00563627"/>
    <w:rsid w:val="0056396A"/>
    <w:rsid w:val="005641CA"/>
    <w:rsid w:val="00564478"/>
    <w:rsid w:val="005647F9"/>
    <w:rsid w:val="00564CE1"/>
    <w:rsid w:val="00565127"/>
    <w:rsid w:val="00566671"/>
    <w:rsid w:val="00566DAC"/>
    <w:rsid w:val="00566FEA"/>
    <w:rsid w:val="005676F5"/>
    <w:rsid w:val="00567C79"/>
    <w:rsid w:val="00570012"/>
    <w:rsid w:val="00570018"/>
    <w:rsid w:val="005704B3"/>
    <w:rsid w:val="005705A3"/>
    <w:rsid w:val="005715BD"/>
    <w:rsid w:val="00572C10"/>
    <w:rsid w:val="00572FD2"/>
    <w:rsid w:val="005735B8"/>
    <w:rsid w:val="005735BB"/>
    <w:rsid w:val="00573ABC"/>
    <w:rsid w:val="00573EC6"/>
    <w:rsid w:val="005746CB"/>
    <w:rsid w:val="00574A48"/>
    <w:rsid w:val="00574A5F"/>
    <w:rsid w:val="00574C1C"/>
    <w:rsid w:val="00574E66"/>
    <w:rsid w:val="00575769"/>
    <w:rsid w:val="005759A1"/>
    <w:rsid w:val="00575CFA"/>
    <w:rsid w:val="00575FB3"/>
    <w:rsid w:val="005760F7"/>
    <w:rsid w:val="00576192"/>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C5B"/>
    <w:rsid w:val="00582EE0"/>
    <w:rsid w:val="00582FAD"/>
    <w:rsid w:val="00583129"/>
    <w:rsid w:val="005835F6"/>
    <w:rsid w:val="00583D40"/>
    <w:rsid w:val="00583E2B"/>
    <w:rsid w:val="00583E96"/>
    <w:rsid w:val="005840D6"/>
    <w:rsid w:val="00584B8F"/>
    <w:rsid w:val="00584E40"/>
    <w:rsid w:val="0058551B"/>
    <w:rsid w:val="00585C73"/>
    <w:rsid w:val="005867AE"/>
    <w:rsid w:val="00587A9A"/>
    <w:rsid w:val="00587F6A"/>
    <w:rsid w:val="00587FAB"/>
    <w:rsid w:val="0059071B"/>
    <w:rsid w:val="00590903"/>
    <w:rsid w:val="00590B1F"/>
    <w:rsid w:val="00590B89"/>
    <w:rsid w:val="00591309"/>
    <w:rsid w:val="00591420"/>
    <w:rsid w:val="005915F9"/>
    <w:rsid w:val="00591CE2"/>
    <w:rsid w:val="005922AA"/>
    <w:rsid w:val="00592D66"/>
    <w:rsid w:val="00592E64"/>
    <w:rsid w:val="00593021"/>
    <w:rsid w:val="005930BC"/>
    <w:rsid w:val="005938B8"/>
    <w:rsid w:val="00594595"/>
    <w:rsid w:val="00594764"/>
    <w:rsid w:val="0059485F"/>
    <w:rsid w:val="005949B0"/>
    <w:rsid w:val="00595627"/>
    <w:rsid w:val="0059590E"/>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BF"/>
    <w:rsid w:val="005A44DD"/>
    <w:rsid w:val="005A4E7B"/>
    <w:rsid w:val="005A4E82"/>
    <w:rsid w:val="005A5248"/>
    <w:rsid w:val="005A7264"/>
    <w:rsid w:val="005A74DB"/>
    <w:rsid w:val="005A74EC"/>
    <w:rsid w:val="005A78C7"/>
    <w:rsid w:val="005A7E99"/>
    <w:rsid w:val="005B07F8"/>
    <w:rsid w:val="005B0981"/>
    <w:rsid w:val="005B1133"/>
    <w:rsid w:val="005B1263"/>
    <w:rsid w:val="005B18AD"/>
    <w:rsid w:val="005B1C39"/>
    <w:rsid w:val="005B1DA4"/>
    <w:rsid w:val="005B2177"/>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DB"/>
    <w:rsid w:val="005B6CE4"/>
    <w:rsid w:val="005B6E2E"/>
    <w:rsid w:val="005B6F7A"/>
    <w:rsid w:val="005B7044"/>
    <w:rsid w:val="005B7246"/>
    <w:rsid w:val="005B72B3"/>
    <w:rsid w:val="005B7339"/>
    <w:rsid w:val="005B79F9"/>
    <w:rsid w:val="005C0642"/>
    <w:rsid w:val="005C07A1"/>
    <w:rsid w:val="005C0FC8"/>
    <w:rsid w:val="005C104B"/>
    <w:rsid w:val="005C23E4"/>
    <w:rsid w:val="005C246E"/>
    <w:rsid w:val="005C2571"/>
    <w:rsid w:val="005C2763"/>
    <w:rsid w:val="005C28E9"/>
    <w:rsid w:val="005C2AAF"/>
    <w:rsid w:val="005C2C1D"/>
    <w:rsid w:val="005C34FA"/>
    <w:rsid w:val="005C382F"/>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CC9"/>
    <w:rsid w:val="005D764B"/>
    <w:rsid w:val="005D773B"/>
    <w:rsid w:val="005E0160"/>
    <w:rsid w:val="005E03CB"/>
    <w:rsid w:val="005E0821"/>
    <w:rsid w:val="005E0A98"/>
    <w:rsid w:val="005E109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C8F"/>
    <w:rsid w:val="0060043D"/>
    <w:rsid w:val="0060058E"/>
    <w:rsid w:val="006008D1"/>
    <w:rsid w:val="006009A8"/>
    <w:rsid w:val="00600A7A"/>
    <w:rsid w:val="0060128F"/>
    <w:rsid w:val="00601ECC"/>
    <w:rsid w:val="006023D9"/>
    <w:rsid w:val="0060269A"/>
    <w:rsid w:val="00602739"/>
    <w:rsid w:val="00602916"/>
    <w:rsid w:val="00602979"/>
    <w:rsid w:val="00603085"/>
    <w:rsid w:val="00603830"/>
    <w:rsid w:val="006040D0"/>
    <w:rsid w:val="00604691"/>
    <w:rsid w:val="00604976"/>
    <w:rsid w:val="00604A64"/>
    <w:rsid w:val="00604F9B"/>
    <w:rsid w:val="00605B53"/>
    <w:rsid w:val="00605F62"/>
    <w:rsid w:val="00606402"/>
    <w:rsid w:val="00606440"/>
    <w:rsid w:val="00606505"/>
    <w:rsid w:val="0060655A"/>
    <w:rsid w:val="00606818"/>
    <w:rsid w:val="00606CC0"/>
    <w:rsid w:val="006071AD"/>
    <w:rsid w:val="006072AD"/>
    <w:rsid w:val="00607702"/>
    <w:rsid w:val="0060793A"/>
    <w:rsid w:val="00610620"/>
    <w:rsid w:val="0061110A"/>
    <w:rsid w:val="006112CD"/>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567"/>
    <w:rsid w:val="00617C5A"/>
    <w:rsid w:val="00617D36"/>
    <w:rsid w:val="00617FA5"/>
    <w:rsid w:val="00620A75"/>
    <w:rsid w:val="00621089"/>
    <w:rsid w:val="00621407"/>
    <w:rsid w:val="00621757"/>
    <w:rsid w:val="00621D27"/>
    <w:rsid w:val="00622B92"/>
    <w:rsid w:val="00622CC0"/>
    <w:rsid w:val="00622E33"/>
    <w:rsid w:val="00622FC5"/>
    <w:rsid w:val="00623C20"/>
    <w:rsid w:val="006243D6"/>
    <w:rsid w:val="00624A25"/>
    <w:rsid w:val="00624FB0"/>
    <w:rsid w:val="006254B4"/>
    <w:rsid w:val="006254FD"/>
    <w:rsid w:val="006262CF"/>
    <w:rsid w:val="006266D4"/>
    <w:rsid w:val="006266E1"/>
    <w:rsid w:val="006266FA"/>
    <w:rsid w:val="00627067"/>
    <w:rsid w:val="006302E0"/>
    <w:rsid w:val="00630767"/>
    <w:rsid w:val="006307CD"/>
    <w:rsid w:val="00630E39"/>
    <w:rsid w:val="0063103F"/>
    <w:rsid w:val="0063133D"/>
    <w:rsid w:val="00631925"/>
    <w:rsid w:val="00631D9A"/>
    <w:rsid w:val="006326EA"/>
    <w:rsid w:val="006330C8"/>
    <w:rsid w:val="006331BD"/>
    <w:rsid w:val="00633361"/>
    <w:rsid w:val="00633D4A"/>
    <w:rsid w:val="00634481"/>
    <w:rsid w:val="00634813"/>
    <w:rsid w:val="00634E22"/>
    <w:rsid w:val="006357F6"/>
    <w:rsid w:val="00635893"/>
    <w:rsid w:val="00635A9E"/>
    <w:rsid w:val="00635C17"/>
    <w:rsid w:val="00635FEF"/>
    <w:rsid w:val="00636354"/>
    <w:rsid w:val="00636447"/>
    <w:rsid w:val="00636A17"/>
    <w:rsid w:val="0063703B"/>
    <w:rsid w:val="006378C4"/>
    <w:rsid w:val="00640E50"/>
    <w:rsid w:val="00640EC7"/>
    <w:rsid w:val="00641975"/>
    <w:rsid w:val="00641FE4"/>
    <w:rsid w:val="006421A8"/>
    <w:rsid w:val="00642290"/>
    <w:rsid w:val="006423EC"/>
    <w:rsid w:val="00642B49"/>
    <w:rsid w:val="00642E73"/>
    <w:rsid w:val="006430E4"/>
    <w:rsid w:val="006434FB"/>
    <w:rsid w:val="00644027"/>
    <w:rsid w:val="0064428A"/>
    <w:rsid w:val="00644375"/>
    <w:rsid w:val="006444A0"/>
    <w:rsid w:val="006445F9"/>
    <w:rsid w:val="0064481A"/>
    <w:rsid w:val="00644C3A"/>
    <w:rsid w:val="00644D13"/>
    <w:rsid w:val="00645089"/>
    <w:rsid w:val="00645553"/>
    <w:rsid w:val="00645637"/>
    <w:rsid w:val="0064591A"/>
    <w:rsid w:val="00645A8E"/>
    <w:rsid w:val="00645D07"/>
    <w:rsid w:val="00645E86"/>
    <w:rsid w:val="0064759D"/>
    <w:rsid w:val="00647777"/>
    <w:rsid w:val="00647AB3"/>
    <w:rsid w:val="00647AD8"/>
    <w:rsid w:val="00647D86"/>
    <w:rsid w:val="00647F59"/>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638"/>
    <w:rsid w:val="0065399C"/>
    <w:rsid w:val="00653DCF"/>
    <w:rsid w:val="00653F71"/>
    <w:rsid w:val="006545A2"/>
    <w:rsid w:val="0065474D"/>
    <w:rsid w:val="00654C98"/>
    <w:rsid w:val="00654F06"/>
    <w:rsid w:val="00655501"/>
    <w:rsid w:val="006556BA"/>
    <w:rsid w:val="00655BFD"/>
    <w:rsid w:val="00655E3E"/>
    <w:rsid w:val="00655F1F"/>
    <w:rsid w:val="00655F4D"/>
    <w:rsid w:val="00656718"/>
    <w:rsid w:val="00656BAC"/>
    <w:rsid w:val="00657A05"/>
    <w:rsid w:val="006603A8"/>
    <w:rsid w:val="006603BD"/>
    <w:rsid w:val="00660830"/>
    <w:rsid w:val="00660AE9"/>
    <w:rsid w:val="00660F15"/>
    <w:rsid w:val="00661178"/>
    <w:rsid w:val="006614FF"/>
    <w:rsid w:val="0066180C"/>
    <w:rsid w:val="00661C62"/>
    <w:rsid w:val="00661D3E"/>
    <w:rsid w:val="0066220E"/>
    <w:rsid w:val="00662307"/>
    <w:rsid w:val="006623B5"/>
    <w:rsid w:val="0066247E"/>
    <w:rsid w:val="0066283C"/>
    <w:rsid w:val="006637E3"/>
    <w:rsid w:val="006638C7"/>
    <w:rsid w:val="00664914"/>
    <w:rsid w:val="00664BF0"/>
    <w:rsid w:val="00664C0B"/>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D89"/>
    <w:rsid w:val="00671FFF"/>
    <w:rsid w:val="00672399"/>
    <w:rsid w:val="0067295F"/>
    <w:rsid w:val="00672BB1"/>
    <w:rsid w:val="00672D08"/>
    <w:rsid w:val="00673B0F"/>
    <w:rsid w:val="00673B43"/>
    <w:rsid w:val="00673F70"/>
    <w:rsid w:val="00674720"/>
    <w:rsid w:val="00674C30"/>
    <w:rsid w:val="00675203"/>
    <w:rsid w:val="00675E8D"/>
    <w:rsid w:val="006760A1"/>
    <w:rsid w:val="00676B02"/>
    <w:rsid w:val="006770D4"/>
    <w:rsid w:val="006773B8"/>
    <w:rsid w:val="006773E8"/>
    <w:rsid w:val="00677CFC"/>
    <w:rsid w:val="00677D3D"/>
    <w:rsid w:val="00677DE9"/>
    <w:rsid w:val="00680CBA"/>
    <w:rsid w:val="006813EB"/>
    <w:rsid w:val="00681603"/>
    <w:rsid w:val="006817C4"/>
    <w:rsid w:val="006819A9"/>
    <w:rsid w:val="00681E17"/>
    <w:rsid w:val="00682292"/>
    <w:rsid w:val="00682478"/>
    <w:rsid w:val="006829E9"/>
    <w:rsid w:val="00682A59"/>
    <w:rsid w:val="00682BD8"/>
    <w:rsid w:val="0068306F"/>
    <w:rsid w:val="0068323C"/>
    <w:rsid w:val="0068345F"/>
    <w:rsid w:val="00683AD9"/>
    <w:rsid w:val="0068458E"/>
    <w:rsid w:val="006848E7"/>
    <w:rsid w:val="006850FB"/>
    <w:rsid w:val="006852CE"/>
    <w:rsid w:val="00685B39"/>
    <w:rsid w:val="0068664E"/>
    <w:rsid w:val="00686997"/>
    <w:rsid w:val="00686BAD"/>
    <w:rsid w:val="00686C6D"/>
    <w:rsid w:val="00687233"/>
    <w:rsid w:val="006873BE"/>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425"/>
    <w:rsid w:val="006A0FAB"/>
    <w:rsid w:val="006A14B6"/>
    <w:rsid w:val="006A1A20"/>
    <w:rsid w:val="006A2763"/>
    <w:rsid w:val="006A2DEE"/>
    <w:rsid w:val="006A3398"/>
    <w:rsid w:val="006A396B"/>
    <w:rsid w:val="006A3A4C"/>
    <w:rsid w:val="006A3A96"/>
    <w:rsid w:val="006A4025"/>
    <w:rsid w:val="006A40D7"/>
    <w:rsid w:val="006A4700"/>
    <w:rsid w:val="006A4C45"/>
    <w:rsid w:val="006A4D08"/>
    <w:rsid w:val="006A4D41"/>
    <w:rsid w:val="006A62A4"/>
    <w:rsid w:val="006A66B0"/>
    <w:rsid w:val="006A6A19"/>
    <w:rsid w:val="006A73C4"/>
    <w:rsid w:val="006A7BC9"/>
    <w:rsid w:val="006B00A9"/>
    <w:rsid w:val="006B0264"/>
    <w:rsid w:val="006B04EB"/>
    <w:rsid w:val="006B05D3"/>
    <w:rsid w:val="006B0F4B"/>
    <w:rsid w:val="006B13BB"/>
    <w:rsid w:val="006B14EB"/>
    <w:rsid w:val="006B16AB"/>
    <w:rsid w:val="006B1B43"/>
    <w:rsid w:val="006B1C34"/>
    <w:rsid w:val="006B2C90"/>
    <w:rsid w:val="006B3157"/>
    <w:rsid w:val="006B36E4"/>
    <w:rsid w:val="006B41FB"/>
    <w:rsid w:val="006B4566"/>
    <w:rsid w:val="006B460D"/>
    <w:rsid w:val="006B460E"/>
    <w:rsid w:val="006B46AE"/>
    <w:rsid w:val="006B47DA"/>
    <w:rsid w:val="006B550D"/>
    <w:rsid w:val="006B5CB2"/>
    <w:rsid w:val="006B62DD"/>
    <w:rsid w:val="006B62E9"/>
    <w:rsid w:val="006B65FF"/>
    <w:rsid w:val="006B6D7C"/>
    <w:rsid w:val="006B70FB"/>
    <w:rsid w:val="006B7163"/>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77B"/>
    <w:rsid w:val="006C5DF4"/>
    <w:rsid w:val="006C660C"/>
    <w:rsid w:val="006C66D5"/>
    <w:rsid w:val="006C68CD"/>
    <w:rsid w:val="006C71AB"/>
    <w:rsid w:val="006D0A00"/>
    <w:rsid w:val="006D0A6F"/>
    <w:rsid w:val="006D0E5A"/>
    <w:rsid w:val="006D0EC4"/>
    <w:rsid w:val="006D10E8"/>
    <w:rsid w:val="006D119C"/>
    <w:rsid w:val="006D2216"/>
    <w:rsid w:val="006D27E6"/>
    <w:rsid w:val="006D2A33"/>
    <w:rsid w:val="006D2EB2"/>
    <w:rsid w:val="006D3267"/>
    <w:rsid w:val="006D3855"/>
    <w:rsid w:val="006D3E6B"/>
    <w:rsid w:val="006D4804"/>
    <w:rsid w:val="006D576A"/>
    <w:rsid w:val="006D58B9"/>
    <w:rsid w:val="006D5B8A"/>
    <w:rsid w:val="006D6720"/>
    <w:rsid w:val="006D6905"/>
    <w:rsid w:val="006D6C20"/>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73"/>
    <w:rsid w:val="006E50C6"/>
    <w:rsid w:val="006E5453"/>
    <w:rsid w:val="006E5475"/>
    <w:rsid w:val="006E5932"/>
    <w:rsid w:val="006E5FC9"/>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47F"/>
    <w:rsid w:val="0070005F"/>
    <w:rsid w:val="00700C18"/>
    <w:rsid w:val="007010C5"/>
    <w:rsid w:val="007011AB"/>
    <w:rsid w:val="00701595"/>
    <w:rsid w:val="00701BC0"/>
    <w:rsid w:val="00701F5E"/>
    <w:rsid w:val="007023F5"/>
    <w:rsid w:val="00702B73"/>
    <w:rsid w:val="00702D28"/>
    <w:rsid w:val="00703986"/>
    <w:rsid w:val="00703AF1"/>
    <w:rsid w:val="00703BC5"/>
    <w:rsid w:val="007040B8"/>
    <w:rsid w:val="00704255"/>
    <w:rsid w:val="00704C93"/>
    <w:rsid w:val="00704D0F"/>
    <w:rsid w:val="00705752"/>
    <w:rsid w:val="00706347"/>
    <w:rsid w:val="0070663E"/>
    <w:rsid w:val="00706747"/>
    <w:rsid w:val="00706F9F"/>
    <w:rsid w:val="007070EE"/>
    <w:rsid w:val="00707264"/>
    <w:rsid w:val="00707373"/>
    <w:rsid w:val="00707B50"/>
    <w:rsid w:val="0071108E"/>
    <w:rsid w:val="007112FA"/>
    <w:rsid w:val="007114A6"/>
    <w:rsid w:val="0071172A"/>
    <w:rsid w:val="0071198A"/>
    <w:rsid w:val="00711F73"/>
    <w:rsid w:val="007120C9"/>
    <w:rsid w:val="0071253A"/>
    <w:rsid w:val="0071329F"/>
    <w:rsid w:val="00713B45"/>
    <w:rsid w:val="00714FD3"/>
    <w:rsid w:val="0071530E"/>
    <w:rsid w:val="00715952"/>
    <w:rsid w:val="00715EE8"/>
    <w:rsid w:val="00716795"/>
    <w:rsid w:val="007169A1"/>
    <w:rsid w:val="00716CA0"/>
    <w:rsid w:val="007172B7"/>
    <w:rsid w:val="007178CC"/>
    <w:rsid w:val="00717B97"/>
    <w:rsid w:val="00720154"/>
    <w:rsid w:val="007202E0"/>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4C5"/>
    <w:rsid w:val="00724536"/>
    <w:rsid w:val="007253F3"/>
    <w:rsid w:val="00725BC7"/>
    <w:rsid w:val="007261D2"/>
    <w:rsid w:val="00726A4B"/>
    <w:rsid w:val="00726B50"/>
    <w:rsid w:val="00726E5A"/>
    <w:rsid w:val="00727294"/>
    <w:rsid w:val="00727346"/>
    <w:rsid w:val="0072771D"/>
    <w:rsid w:val="00727BF4"/>
    <w:rsid w:val="00727D59"/>
    <w:rsid w:val="007312FD"/>
    <w:rsid w:val="00731798"/>
    <w:rsid w:val="007322F9"/>
    <w:rsid w:val="00732B3E"/>
    <w:rsid w:val="00732B4D"/>
    <w:rsid w:val="0073302E"/>
    <w:rsid w:val="007334AC"/>
    <w:rsid w:val="00733881"/>
    <w:rsid w:val="00733AA2"/>
    <w:rsid w:val="00733BAD"/>
    <w:rsid w:val="00733CAD"/>
    <w:rsid w:val="00733DB9"/>
    <w:rsid w:val="00733DE8"/>
    <w:rsid w:val="00733FAF"/>
    <w:rsid w:val="00734617"/>
    <w:rsid w:val="007346AC"/>
    <w:rsid w:val="007347E0"/>
    <w:rsid w:val="00734B53"/>
    <w:rsid w:val="007354D4"/>
    <w:rsid w:val="00735711"/>
    <w:rsid w:val="007359DA"/>
    <w:rsid w:val="00735B6D"/>
    <w:rsid w:val="00735C7A"/>
    <w:rsid w:val="00735CBD"/>
    <w:rsid w:val="00736637"/>
    <w:rsid w:val="00737041"/>
    <w:rsid w:val="00737046"/>
    <w:rsid w:val="007370B4"/>
    <w:rsid w:val="0073737D"/>
    <w:rsid w:val="00737D06"/>
    <w:rsid w:val="007402EF"/>
    <w:rsid w:val="007408FA"/>
    <w:rsid w:val="007408FC"/>
    <w:rsid w:val="0074145A"/>
    <w:rsid w:val="00741475"/>
    <w:rsid w:val="007418C9"/>
    <w:rsid w:val="00741B02"/>
    <w:rsid w:val="00741FE3"/>
    <w:rsid w:val="007420BB"/>
    <w:rsid w:val="0074211D"/>
    <w:rsid w:val="007423AB"/>
    <w:rsid w:val="00742476"/>
    <w:rsid w:val="0074286B"/>
    <w:rsid w:val="00742974"/>
    <w:rsid w:val="00742E83"/>
    <w:rsid w:val="00743779"/>
    <w:rsid w:val="00743C5A"/>
    <w:rsid w:val="00743E88"/>
    <w:rsid w:val="007444C1"/>
    <w:rsid w:val="0074479B"/>
    <w:rsid w:val="0074545B"/>
    <w:rsid w:val="00745643"/>
    <w:rsid w:val="007458C6"/>
    <w:rsid w:val="007459A9"/>
    <w:rsid w:val="00745DFB"/>
    <w:rsid w:val="00746166"/>
    <w:rsid w:val="00746362"/>
    <w:rsid w:val="00746592"/>
    <w:rsid w:val="007474E3"/>
    <w:rsid w:val="007477CB"/>
    <w:rsid w:val="0075075D"/>
    <w:rsid w:val="00750760"/>
    <w:rsid w:val="00750D2B"/>
    <w:rsid w:val="00750DDB"/>
    <w:rsid w:val="00750FCA"/>
    <w:rsid w:val="00752085"/>
    <w:rsid w:val="007525F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FFA"/>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D9"/>
    <w:rsid w:val="00766982"/>
    <w:rsid w:val="00767205"/>
    <w:rsid w:val="007673BD"/>
    <w:rsid w:val="007673EA"/>
    <w:rsid w:val="0076773C"/>
    <w:rsid w:val="00767852"/>
    <w:rsid w:val="00767D34"/>
    <w:rsid w:val="0077067E"/>
    <w:rsid w:val="00770D11"/>
    <w:rsid w:val="007712BF"/>
    <w:rsid w:val="0077170E"/>
    <w:rsid w:val="0077186C"/>
    <w:rsid w:val="00771F80"/>
    <w:rsid w:val="0077215A"/>
    <w:rsid w:val="0077220B"/>
    <w:rsid w:val="00772910"/>
    <w:rsid w:val="00772A08"/>
    <w:rsid w:val="00772BA3"/>
    <w:rsid w:val="00772C6B"/>
    <w:rsid w:val="00773376"/>
    <w:rsid w:val="0077392D"/>
    <w:rsid w:val="00773C98"/>
    <w:rsid w:val="00773E3E"/>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329D"/>
    <w:rsid w:val="007832C4"/>
    <w:rsid w:val="00783690"/>
    <w:rsid w:val="00783801"/>
    <w:rsid w:val="007838B7"/>
    <w:rsid w:val="007838D6"/>
    <w:rsid w:val="00783C09"/>
    <w:rsid w:val="00783F49"/>
    <w:rsid w:val="007843F4"/>
    <w:rsid w:val="00784B91"/>
    <w:rsid w:val="00785089"/>
    <w:rsid w:val="007851E1"/>
    <w:rsid w:val="00785300"/>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FC1"/>
    <w:rsid w:val="00792161"/>
    <w:rsid w:val="0079245C"/>
    <w:rsid w:val="00792757"/>
    <w:rsid w:val="0079279B"/>
    <w:rsid w:val="00792A52"/>
    <w:rsid w:val="00792BEF"/>
    <w:rsid w:val="00792E00"/>
    <w:rsid w:val="00793018"/>
    <w:rsid w:val="00793107"/>
    <w:rsid w:val="007933F8"/>
    <w:rsid w:val="00793602"/>
    <w:rsid w:val="007939F0"/>
    <w:rsid w:val="007943AF"/>
    <w:rsid w:val="007947CB"/>
    <w:rsid w:val="00794808"/>
    <w:rsid w:val="00794D48"/>
    <w:rsid w:val="0079521E"/>
    <w:rsid w:val="00795366"/>
    <w:rsid w:val="00795609"/>
    <w:rsid w:val="0079581E"/>
    <w:rsid w:val="00795C30"/>
    <w:rsid w:val="00795EC4"/>
    <w:rsid w:val="0079687A"/>
    <w:rsid w:val="00796C23"/>
    <w:rsid w:val="00796C84"/>
    <w:rsid w:val="00796EA4"/>
    <w:rsid w:val="00797148"/>
    <w:rsid w:val="00797272"/>
    <w:rsid w:val="00797BC5"/>
    <w:rsid w:val="00797D2E"/>
    <w:rsid w:val="007A01A6"/>
    <w:rsid w:val="007A05FD"/>
    <w:rsid w:val="007A09E6"/>
    <w:rsid w:val="007A1097"/>
    <w:rsid w:val="007A146A"/>
    <w:rsid w:val="007A1A56"/>
    <w:rsid w:val="007A22B8"/>
    <w:rsid w:val="007A2603"/>
    <w:rsid w:val="007A2C47"/>
    <w:rsid w:val="007A3485"/>
    <w:rsid w:val="007A38DD"/>
    <w:rsid w:val="007A3903"/>
    <w:rsid w:val="007A3B3F"/>
    <w:rsid w:val="007A402E"/>
    <w:rsid w:val="007A47C6"/>
    <w:rsid w:val="007A4B65"/>
    <w:rsid w:val="007A4BA3"/>
    <w:rsid w:val="007A4C6F"/>
    <w:rsid w:val="007A4DE7"/>
    <w:rsid w:val="007A4E1C"/>
    <w:rsid w:val="007A63BF"/>
    <w:rsid w:val="007A6488"/>
    <w:rsid w:val="007A71E7"/>
    <w:rsid w:val="007A766B"/>
    <w:rsid w:val="007A7A5E"/>
    <w:rsid w:val="007A7DED"/>
    <w:rsid w:val="007A7DF2"/>
    <w:rsid w:val="007B00D1"/>
    <w:rsid w:val="007B0B6E"/>
    <w:rsid w:val="007B0F02"/>
    <w:rsid w:val="007B1164"/>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11ED"/>
    <w:rsid w:val="007C177D"/>
    <w:rsid w:val="007C1A65"/>
    <w:rsid w:val="007C2272"/>
    <w:rsid w:val="007C22CA"/>
    <w:rsid w:val="007C263F"/>
    <w:rsid w:val="007C2698"/>
    <w:rsid w:val="007C27BC"/>
    <w:rsid w:val="007C2A32"/>
    <w:rsid w:val="007C2A69"/>
    <w:rsid w:val="007C2CCA"/>
    <w:rsid w:val="007C30CE"/>
    <w:rsid w:val="007C3122"/>
    <w:rsid w:val="007C33A4"/>
    <w:rsid w:val="007C348B"/>
    <w:rsid w:val="007C364B"/>
    <w:rsid w:val="007C36CA"/>
    <w:rsid w:val="007C4181"/>
    <w:rsid w:val="007C472A"/>
    <w:rsid w:val="007C477E"/>
    <w:rsid w:val="007C4BCE"/>
    <w:rsid w:val="007C4EA8"/>
    <w:rsid w:val="007C518E"/>
    <w:rsid w:val="007C5400"/>
    <w:rsid w:val="007C5554"/>
    <w:rsid w:val="007C57D5"/>
    <w:rsid w:val="007C6706"/>
    <w:rsid w:val="007C6777"/>
    <w:rsid w:val="007C6AA2"/>
    <w:rsid w:val="007C6EB3"/>
    <w:rsid w:val="007C6ECA"/>
    <w:rsid w:val="007C7BDE"/>
    <w:rsid w:val="007C7E1E"/>
    <w:rsid w:val="007D00DF"/>
    <w:rsid w:val="007D02A3"/>
    <w:rsid w:val="007D0435"/>
    <w:rsid w:val="007D0603"/>
    <w:rsid w:val="007D082B"/>
    <w:rsid w:val="007D0C23"/>
    <w:rsid w:val="007D1854"/>
    <w:rsid w:val="007D1C4B"/>
    <w:rsid w:val="007D1D3B"/>
    <w:rsid w:val="007D2187"/>
    <w:rsid w:val="007D229D"/>
    <w:rsid w:val="007D25BC"/>
    <w:rsid w:val="007D29CE"/>
    <w:rsid w:val="007D2F8D"/>
    <w:rsid w:val="007D45FF"/>
    <w:rsid w:val="007D4AB6"/>
    <w:rsid w:val="007D4B22"/>
    <w:rsid w:val="007D4E91"/>
    <w:rsid w:val="007D50FD"/>
    <w:rsid w:val="007D5363"/>
    <w:rsid w:val="007D5449"/>
    <w:rsid w:val="007D5534"/>
    <w:rsid w:val="007D5758"/>
    <w:rsid w:val="007D5923"/>
    <w:rsid w:val="007D5C33"/>
    <w:rsid w:val="007D605B"/>
    <w:rsid w:val="007D7DE0"/>
    <w:rsid w:val="007D7EFE"/>
    <w:rsid w:val="007D7FEE"/>
    <w:rsid w:val="007E0104"/>
    <w:rsid w:val="007E08CF"/>
    <w:rsid w:val="007E0B6F"/>
    <w:rsid w:val="007E0DC6"/>
    <w:rsid w:val="007E16CC"/>
    <w:rsid w:val="007E1820"/>
    <w:rsid w:val="007E1919"/>
    <w:rsid w:val="007E1C6B"/>
    <w:rsid w:val="007E22DB"/>
    <w:rsid w:val="007E2398"/>
    <w:rsid w:val="007E24AF"/>
    <w:rsid w:val="007E2959"/>
    <w:rsid w:val="007E2CB4"/>
    <w:rsid w:val="007E35F2"/>
    <w:rsid w:val="007E3890"/>
    <w:rsid w:val="007E3D2B"/>
    <w:rsid w:val="007E3F5A"/>
    <w:rsid w:val="007E5278"/>
    <w:rsid w:val="007E536E"/>
    <w:rsid w:val="007E5C43"/>
    <w:rsid w:val="007E5F8D"/>
    <w:rsid w:val="007E679C"/>
    <w:rsid w:val="007E6818"/>
    <w:rsid w:val="007E6819"/>
    <w:rsid w:val="007E6F77"/>
    <w:rsid w:val="007E7B22"/>
    <w:rsid w:val="007E7E4B"/>
    <w:rsid w:val="007E7F34"/>
    <w:rsid w:val="007F1A6B"/>
    <w:rsid w:val="007F1D7C"/>
    <w:rsid w:val="007F2545"/>
    <w:rsid w:val="007F26D5"/>
    <w:rsid w:val="007F297D"/>
    <w:rsid w:val="007F2BA6"/>
    <w:rsid w:val="007F3088"/>
    <w:rsid w:val="007F32C9"/>
    <w:rsid w:val="007F35A0"/>
    <w:rsid w:val="007F4249"/>
    <w:rsid w:val="007F4643"/>
    <w:rsid w:val="007F52F1"/>
    <w:rsid w:val="007F5B9D"/>
    <w:rsid w:val="007F5E2A"/>
    <w:rsid w:val="007F66D7"/>
    <w:rsid w:val="007F68B8"/>
    <w:rsid w:val="007F6F7A"/>
    <w:rsid w:val="007F7420"/>
    <w:rsid w:val="007F75BE"/>
    <w:rsid w:val="007F7FB2"/>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563"/>
    <w:rsid w:val="00805D15"/>
    <w:rsid w:val="00805E38"/>
    <w:rsid w:val="0080638B"/>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F98"/>
    <w:rsid w:val="00824171"/>
    <w:rsid w:val="0082438E"/>
    <w:rsid w:val="00824EDE"/>
    <w:rsid w:val="0082545D"/>
    <w:rsid w:val="00825489"/>
    <w:rsid w:val="00825C51"/>
    <w:rsid w:val="00825D71"/>
    <w:rsid w:val="00825DF1"/>
    <w:rsid w:val="0082647E"/>
    <w:rsid w:val="0082677C"/>
    <w:rsid w:val="00826FF7"/>
    <w:rsid w:val="008273E7"/>
    <w:rsid w:val="00827625"/>
    <w:rsid w:val="008276EA"/>
    <w:rsid w:val="00827CEB"/>
    <w:rsid w:val="00827DC6"/>
    <w:rsid w:val="00830017"/>
    <w:rsid w:val="008300F0"/>
    <w:rsid w:val="00830404"/>
    <w:rsid w:val="008307A6"/>
    <w:rsid w:val="00830B7E"/>
    <w:rsid w:val="0083118D"/>
    <w:rsid w:val="008313B0"/>
    <w:rsid w:val="00831538"/>
    <w:rsid w:val="00831A6B"/>
    <w:rsid w:val="00831F08"/>
    <w:rsid w:val="00831F50"/>
    <w:rsid w:val="0083212F"/>
    <w:rsid w:val="008321FA"/>
    <w:rsid w:val="008329DB"/>
    <w:rsid w:val="008332B4"/>
    <w:rsid w:val="008334B7"/>
    <w:rsid w:val="008336FF"/>
    <w:rsid w:val="00833DD1"/>
    <w:rsid w:val="00834526"/>
    <w:rsid w:val="00834719"/>
    <w:rsid w:val="008352BE"/>
    <w:rsid w:val="0083594F"/>
    <w:rsid w:val="0083644E"/>
    <w:rsid w:val="00836702"/>
    <w:rsid w:val="00836A4F"/>
    <w:rsid w:val="00836DDA"/>
    <w:rsid w:val="00836EF0"/>
    <w:rsid w:val="0083775B"/>
    <w:rsid w:val="00840D81"/>
    <w:rsid w:val="00840DFB"/>
    <w:rsid w:val="00840EEC"/>
    <w:rsid w:val="008411FB"/>
    <w:rsid w:val="00841202"/>
    <w:rsid w:val="00841303"/>
    <w:rsid w:val="00841F95"/>
    <w:rsid w:val="00842269"/>
    <w:rsid w:val="008423CE"/>
    <w:rsid w:val="0084291E"/>
    <w:rsid w:val="00842D21"/>
    <w:rsid w:val="00843072"/>
    <w:rsid w:val="008432D3"/>
    <w:rsid w:val="008436A2"/>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205A"/>
    <w:rsid w:val="0085232C"/>
    <w:rsid w:val="00852345"/>
    <w:rsid w:val="00852C4A"/>
    <w:rsid w:val="00852C8B"/>
    <w:rsid w:val="00853053"/>
    <w:rsid w:val="0085362D"/>
    <w:rsid w:val="008536DA"/>
    <w:rsid w:val="008538DB"/>
    <w:rsid w:val="00853987"/>
    <w:rsid w:val="00853B92"/>
    <w:rsid w:val="00854775"/>
    <w:rsid w:val="00854A92"/>
    <w:rsid w:val="00854AFC"/>
    <w:rsid w:val="00854E25"/>
    <w:rsid w:val="00855D27"/>
    <w:rsid w:val="00856840"/>
    <w:rsid w:val="00856B69"/>
    <w:rsid w:val="008577AF"/>
    <w:rsid w:val="008579A6"/>
    <w:rsid w:val="0086000C"/>
    <w:rsid w:val="008601F2"/>
    <w:rsid w:val="008602BB"/>
    <w:rsid w:val="00860EA0"/>
    <w:rsid w:val="00860FAB"/>
    <w:rsid w:val="00861101"/>
    <w:rsid w:val="00861311"/>
    <w:rsid w:val="00861AF5"/>
    <w:rsid w:val="0086233C"/>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F09"/>
    <w:rsid w:val="00870F1D"/>
    <w:rsid w:val="008715CB"/>
    <w:rsid w:val="008721A0"/>
    <w:rsid w:val="008727CD"/>
    <w:rsid w:val="008727D8"/>
    <w:rsid w:val="00872ABD"/>
    <w:rsid w:val="00872B1F"/>
    <w:rsid w:val="008730AA"/>
    <w:rsid w:val="008732E8"/>
    <w:rsid w:val="008732FF"/>
    <w:rsid w:val="00873328"/>
    <w:rsid w:val="0087348D"/>
    <w:rsid w:val="00873EB9"/>
    <w:rsid w:val="00874B42"/>
    <w:rsid w:val="00874D8C"/>
    <w:rsid w:val="008759AC"/>
    <w:rsid w:val="00875CD3"/>
    <w:rsid w:val="00876BC7"/>
    <w:rsid w:val="00876EAC"/>
    <w:rsid w:val="00877975"/>
    <w:rsid w:val="00880672"/>
    <w:rsid w:val="00880758"/>
    <w:rsid w:val="008811B0"/>
    <w:rsid w:val="008814CC"/>
    <w:rsid w:val="00881C82"/>
    <w:rsid w:val="00881F0A"/>
    <w:rsid w:val="00882A32"/>
    <w:rsid w:val="00883406"/>
    <w:rsid w:val="00883F73"/>
    <w:rsid w:val="0088426E"/>
    <w:rsid w:val="00884348"/>
    <w:rsid w:val="00884D2F"/>
    <w:rsid w:val="00884DA4"/>
    <w:rsid w:val="00885159"/>
    <w:rsid w:val="00885267"/>
    <w:rsid w:val="008854C4"/>
    <w:rsid w:val="008858A3"/>
    <w:rsid w:val="00885968"/>
    <w:rsid w:val="00885BBF"/>
    <w:rsid w:val="008861D3"/>
    <w:rsid w:val="00886BDE"/>
    <w:rsid w:val="00886E96"/>
    <w:rsid w:val="00887CC1"/>
    <w:rsid w:val="00887D0A"/>
    <w:rsid w:val="0089049E"/>
    <w:rsid w:val="00890838"/>
    <w:rsid w:val="0089091A"/>
    <w:rsid w:val="00891463"/>
    <w:rsid w:val="00891CB9"/>
    <w:rsid w:val="00891CBC"/>
    <w:rsid w:val="00891FB0"/>
    <w:rsid w:val="0089215E"/>
    <w:rsid w:val="008924C4"/>
    <w:rsid w:val="0089267F"/>
    <w:rsid w:val="0089285A"/>
    <w:rsid w:val="00892864"/>
    <w:rsid w:val="00892A95"/>
    <w:rsid w:val="00893106"/>
    <w:rsid w:val="008933FC"/>
    <w:rsid w:val="008934CA"/>
    <w:rsid w:val="00893540"/>
    <w:rsid w:val="00893E62"/>
    <w:rsid w:val="008948B8"/>
    <w:rsid w:val="00895015"/>
    <w:rsid w:val="0089550A"/>
    <w:rsid w:val="00895DD3"/>
    <w:rsid w:val="00896414"/>
    <w:rsid w:val="008978A8"/>
    <w:rsid w:val="00897A8F"/>
    <w:rsid w:val="00897E3F"/>
    <w:rsid w:val="00897EE1"/>
    <w:rsid w:val="008A01EF"/>
    <w:rsid w:val="008A0394"/>
    <w:rsid w:val="008A0964"/>
    <w:rsid w:val="008A0AED"/>
    <w:rsid w:val="008A0C32"/>
    <w:rsid w:val="008A0D6A"/>
    <w:rsid w:val="008A0EF7"/>
    <w:rsid w:val="008A1066"/>
    <w:rsid w:val="008A125A"/>
    <w:rsid w:val="008A125C"/>
    <w:rsid w:val="008A12C6"/>
    <w:rsid w:val="008A19D3"/>
    <w:rsid w:val="008A2952"/>
    <w:rsid w:val="008A300B"/>
    <w:rsid w:val="008A3042"/>
    <w:rsid w:val="008A31E8"/>
    <w:rsid w:val="008A31F7"/>
    <w:rsid w:val="008A3450"/>
    <w:rsid w:val="008A38F2"/>
    <w:rsid w:val="008A3B88"/>
    <w:rsid w:val="008A4229"/>
    <w:rsid w:val="008A431B"/>
    <w:rsid w:val="008A43D8"/>
    <w:rsid w:val="008A44B6"/>
    <w:rsid w:val="008A4612"/>
    <w:rsid w:val="008A4977"/>
    <w:rsid w:val="008A5077"/>
    <w:rsid w:val="008A53E6"/>
    <w:rsid w:val="008A5BEF"/>
    <w:rsid w:val="008A5C16"/>
    <w:rsid w:val="008A615E"/>
    <w:rsid w:val="008A6926"/>
    <w:rsid w:val="008A6A68"/>
    <w:rsid w:val="008A6A80"/>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D0A"/>
    <w:rsid w:val="008B4D8B"/>
    <w:rsid w:val="008B4FF4"/>
    <w:rsid w:val="008B5BFA"/>
    <w:rsid w:val="008B61AB"/>
    <w:rsid w:val="008B6359"/>
    <w:rsid w:val="008B64BF"/>
    <w:rsid w:val="008B65D8"/>
    <w:rsid w:val="008B6F4B"/>
    <w:rsid w:val="008B7302"/>
    <w:rsid w:val="008B7EEF"/>
    <w:rsid w:val="008C01E9"/>
    <w:rsid w:val="008C06D4"/>
    <w:rsid w:val="008C07EB"/>
    <w:rsid w:val="008C0821"/>
    <w:rsid w:val="008C0A56"/>
    <w:rsid w:val="008C0D29"/>
    <w:rsid w:val="008C0DDC"/>
    <w:rsid w:val="008C0E2F"/>
    <w:rsid w:val="008C17E1"/>
    <w:rsid w:val="008C18B2"/>
    <w:rsid w:val="008C20C8"/>
    <w:rsid w:val="008C27BC"/>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50B"/>
    <w:rsid w:val="008C66C7"/>
    <w:rsid w:val="008C7B4F"/>
    <w:rsid w:val="008C7EC0"/>
    <w:rsid w:val="008D0359"/>
    <w:rsid w:val="008D0497"/>
    <w:rsid w:val="008D0562"/>
    <w:rsid w:val="008D07B8"/>
    <w:rsid w:val="008D0A5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C5A"/>
    <w:rsid w:val="008D7CFA"/>
    <w:rsid w:val="008D7E6D"/>
    <w:rsid w:val="008D7F16"/>
    <w:rsid w:val="008E00D0"/>
    <w:rsid w:val="008E023F"/>
    <w:rsid w:val="008E051A"/>
    <w:rsid w:val="008E155C"/>
    <w:rsid w:val="008E1A1F"/>
    <w:rsid w:val="008E1A29"/>
    <w:rsid w:val="008E1A64"/>
    <w:rsid w:val="008E1ED6"/>
    <w:rsid w:val="008E1FE4"/>
    <w:rsid w:val="008E2797"/>
    <w:rsid w:val="008E2910"/>
    <w:rsid w:val="008E2C0F"/>
    <w:rsid w:val="008E2CCE"/>
    <w:rsid w:val="008E3389"/>
    <w:rsid w:val="008E3558"/>
    <w:rsid w:val="008E35BF"/>
    <w:rsid w:val="008E3730"/>
    <w:rsid w:val="008E3756"/>
    <w:rsid w:val="008E46FA"/>
    <w:rsid w:val="008E55E1"/>
    <w:rsid w:val="008E6A3D"/>
    <w:rsid w:val="008E6D8A"/>
    <w:rsid w:val="008E77A1"/>
    <w:rsid w:val="008E78E9"/>
    <w:rsid w:val="008E7C9D"/>
    <w:rsid w:val="008F0554"/>
    <w:rsid w:val="008F06A2"/>
    <w:rsid w:val="008F0B33"/>
    <w:rsid w:val="008F0CD7"/>
    <w:rsid w:val="008F0D5D"/>
    <w:rsid w:val="008F10CE"/>
    <w:rsid w:val="008F15EA"/>
    <w:rsid w:val="008F16D5"/>
    <w:rsid w:val="008F27C7"/>
    <w:rsid w:val="008F286B"/>
    <w:rsid w:val="008F3DCC"/>
    <w:rsid w:val="008F4787"/>
    <w:rsid w:val="008F4C6F"/>
    <w:rsid w:val="008F4D3D"/>
    <w:rsid w:val="008F4E79"/>
    <w:rsid w:val="008F4E88"/>
    <w:rsid w:val="008F50A6"/>
    <w:rsid w:val="008F51FC"/>
    <w:rsid w:val="008F5280"/>
    <w:rsid w:val="008F5A1D"/>
    <w:rsid w:val="008F5CA9"/>
    <w:rsid w:val="008F64A9"/>
    <w:rsid w:val="008F677C"/>
    <w:rsid w:val="008F68C6"/>
    <w:rsid w:val="008F6979"/>
    <w:rsid w:val="008F6E57"/>
    <w:rsid w:val="008F71DC"/>
    <w:rsid w:val="008F7250"/>
    <w:rsid w:val="008F7297"/>
    <w:rsid w:val="008F759F"/>
    <w:rsid w:val="008F7FF9"/>
    <w:rsid w:val="009001F7"/>
    <w:rsid w:val="0090044F"/>
    <w:rsid w:val="00900D1F"/>
    <w:rsid w:val="00901348"/>
    <w:rsid w:val="0090177D"/>
    <w:rsid w:val="00901A42"/>
    <w:rsid w:val="00901CD1"/>
    <w:rsid w:val="00901D90"/>
    <w:rsid w:val="009026C9"/>
    <w:rsid w:val="00902DB3"/>
    <w:rsid w:val="009031E8"/>
    <w:rsid w:val="00903B1A"/>
    <w:rsid w:val="009040AA"/>
    <w:rsid w:val="00904F14"/>
    <w:rsid w:val="00905031"/>
    <w:rsid w:val="009052C0"/>
    <w:rsid w:val="0090567B"/>
    <w:rsid w:val="00905730"/>
    <w:rsid w:val="00905BEE"/>
    <w:rsid w:val="0090692F"/>
    <w:rsid w:val="00906C3D"/>
    <w:rsid w:val="00907749"/>
    <w:rsid w:val="00907A52"/>
    <w:rsid w:val="00907C3B"/>
    <w:rsid w:val="00910716"/>
    <w:rsid w:val="00910751"/>
    <w:rsid w:val="00910990"/>
    <w:rsid w:val="009116AD"/>
    <w:rsid w:val="009116DB"/>
    <w:rsid w:val="00911A16"/>
    <w:rsid w:val="00911B2D"/>
    <w:rsid w:val="00911D99"/>
    <w:rsid w:val="00912881"/>
    <w:rsid w:val="00912AD2"/>
    <w:rsid w:val="00912B89"/>
    <w:rsid w:val="00912D89"/>
    <w:rsid w:val="009131EE"/>
    <w:rsid w:val="009133EF"/>
    <w:rsid w:val="00913AD8"/>
    <w:rsid w:val="009152CB"/>
    <w:rsid w:val="009158DF"/>
    <w:rsid w:val="00916382"/>
    <w:rsid w:val="00916905"/>
    <w:rsid w:val="00916BCF"/>
    <w:rsid w:val="0091707E"/>
    <w:rsid w:val="009170D3"/>
    <w:rsid w:val="00917241"/>
    <w:rsid w:val="0091727B"/>
    <w:rsid w:val="0091745D"/>
    <w:rsid w:val="00917B5E"/>
    <w:rsid w:val="00920F57"/>
    <w:rsid w:val="00921133"/>
    <w:rsid w:val="00921411"/>
    <w:rsid w:val="00921449"/>
    <w:rsid w:val="00921B1C"/>
    <w:rsid w:val="00921E43"/>
    <w:rsid w:val="00921F13"/>
    <w:rsid w:val="00922379"/>
    <w:rsid w:val="00922550"/>
    <w:rsid w:val="00922660"/>
    <w:rsid w:val="00922B08"/>
    <w:rsid w:val="00923921"/>
    <w:rsid w:val="00923981"/>
    <w:rsid w:val="009241E5"/>
    <w:rsid w:val="009247D8"/>
    <w:rsid w:val="00924BB6"/>
    <w:rsid w:val="00924D79"/>
    <w:rsid w:val="00924DFE"/>
    <w:rsid w:val="009255EB"/>
    <w:rsid w:val="00925652"/>
    <w:rsid w:val="00925EA0"/>
    <w:rsid w:val="009260F5"/>
    <w:rsid w:val="00926150"/>
    <w:rsid w:val="00926221"/>
    <w:rsid w:val="00926B1B"/>
    <w:rsid w:val="00927A7F"/>
    <w:rsid w:val="00927C36"/>
    <w:rsid w:val="00930297"/>
    <w:rsid w:val="009304ED"/>
    <w:rsid w:val="0093064D"/>
    <w:rsid w:val="00930CD3"/>
    <w:rsid w:val="0093183F"/>
    <w:rsid w:val="00931850"/>
    <w:rsid w:val="0093220A"/>
    <w:rsid w:val="00932326"/>
    <w:rsid w:val="0093234A"/>
    <w:rsid w:val="009329EE"/>
    <w:rsid w:val="00932B0C"/>
    <w:rsid w:val="00932DED"/>
    <w:rsid w:val="009331EA"/>
    <w:rsid w:val="009336CF"/>
    <w:rsid w:val="00933732"/>
    <w:rsid w:val="009337C6"/>
    <w:rsid w:val="00933BEE"/>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401D3"/>
    <w:rsid w:val="009404AB"/>
    <w:rsid w:val="00940702"/>
    <w:rsid w:val="009407C5"/>
    <w:rsid w:val="00940A91"/>
    <w:rsid w:val="00940AF7"/>
    <w:rsid w:val="0094155E"/>
    <w:rsid w:val="00941868"/>
    <w:rsid w:val="00941B9F"/>
    <w:rsid w:val="00942003"/>
    <w:rsid w:val="0094228A"/>
    <w:rsid w:val="0094266F"/>
    <w:rsid w:val="0094287B"/>
    <w:rsid w:val="00942F07"/>
    <w:rsid w:val="00943105"/>
    <w:rsid w:val="00944072"/>
    <w:rsid w:val="009445E0"/>
    <w:rsid w:val="00944F33"/>
    <w:rsid w:val="00944FA0"/>
    <w:rsid w:val="0094513E"/>
    <w:rsid w:val="0094554E"/>
    <w:rsid w:val="00945E56"/>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AD6"/>
    <w:rsid w:val="00954CD6"/>
    <w:rsid w:val="00954D1C"/>
    <w:rsid w:val="00954E80"/>
    <w:rsid w:val="00954ED4"/>
    <w:rsid w:val="009557CE"/>
    <w:rsid w:val="0095591B"/>
    <w:rsid w:val="00955B2B"/>
    <w:rsid w:val="00955DFD"/>
    <w:rsid w:val="0095655D"/>
    <w:rsid w:val="00956D49"/>
    <w:rsid w:val="00956D8F"/>
    <w:rsid w:val="009570F3"/>
    <w:rsid w:val="00957483"/>
    <w:rsid w:val="0095767B"/>
    <w:rsid w:val="00957C63"/>
    <w:rsid w:val="00957C98"/>
    <w:rsid w:val="00957D10"/>
    <w:rsid w:val="00957E7F"/>
    <w:rsid w:val="0096015E"/>
    <w:rsid w:val="009602AB"/>
    <w:rsid w:val="00960449"/>
    <w:rsid w:val="009607FD"/>
    <w:rsid w:val="00960900"/>
    <w:rsid w:val="00960947"/>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A50"/>
    <w:rsid w:val="00966CA6"/>
    <w:rsid w:val="00966ED7"/>
    <w:rsid w:val="00967ADB"/>
    <w:rsid w:val="0097010A"/>
    <w:rsid w:val="009706D4"/>
    <w:rsid w:val="00970B6A"/>
    <w:rsid w:val="00970CC4"/>
    <w:rsid w:val="00970D7B"/>
    <w:rsid w:val="00972956"/>
    <w:rsid w:val="00972B1E"/>
    <w:rsid w:val="00972B93"/>
    <w:rsid w:val="00972C5B"/>
    <w:rsid w:val="00972F49"/>
    <w:rsid w:val="00973700"/>
    <w:rsid w:val="00973960"/>
    <w:rsid w:val="00973C50"/>
    <w:rsid w:val="0097539B"/>
    <w:rsid w:val="00975C91"/>
    <w:rsid w:val="00975D72"/>
    <w:rsid w:val="00976B89"/>
    <w:rsid w:val="00977318"/>
    <w:rsid w:val="0097757C"/>
    <w:rsid w:val="0098053B"/>
    <w:rsid w:val="009807C6"/>
    <w:rsid w:val="00980ACA"/>
    <w:rsid w:val="00980F14"/>
    <w:rsid w:val="0098125C"/>
    <w:rsid w:val="0098146B"/>
    <w:rsid w:val="00981877"/>
    <w:rsid w:val="009828BD"/>
    <w:rsid w:val="009829FD"/>
    <w:rsid w:val="00982A6F"/>
    <w:rsid w:val="00982F90"/>
    <w:rsid w:val="00983984"/>
    <w:rsid w:val="00983BA8"/>
    <w:rsid w:val="00983C3B"/>
    <w:rsid w:val="00984DFF"/>
    <w:rsid w:val="0098555E"/>
    <w:rsid w:val="009856E1"/>
    <w:rsid w:val="009857FB"/>
    <w:rsid w:val="00986423"/>
    <w:rsid w:val="009866B2"/>
    <w:rsid w:val="00986D0E"/>
    <w:rsid w:val="00986E15"/>
    <w:rsid w:val="009871C5"/>
    <w:rsid w:val="0098742C"/>
    <w:rsid w:val="0098765F"/>
    <w:rsid w:val="00987688"/>
    <w:rsid w:val="00987A47"/>
    <w:rsid w:val="00987DFA"/>
    <w:rsid w:val="009900E6"/>
    <w:rsid w:val="00990B6D"/>
    <w:rsid w:val="00990DDE"/>
    <w:rsid w:val="00991123"/>
    <w:rsid w:val="0099117B"/>
    <w:rsid w:val="00991550"/>
    <w:rsid w:val="0099181B"/>
    <w:rsid w:val="00993756"/>
    <w:rsid w:val="00993ACA"/>
    <w:rsid w:val="00993DAE"/>
    <w:rsid w:val="009942BA"/>
    <w:rsid w:val="0099462D"/>
    <w:rsid w:val="00994EAF"/>
    <w:rsid w:val="00995139"/>
    <w:rsid w:val="009953FE"/>
    <w:rsid w:val="009959E3"/>
    <w:rsid w:val="0099603B"/>
    <w:rsid w:val="00996446"/>
    <w:rsid w:val="00997040"/>
    <w:rsid w:val="0099721E"/>
    <w:rsid w:val="00997271"/>
    <w:rsid w:val="00997461"/>
    <w:rsid w:val="00997A4A"/>
    <w:rsid w:val="009A0B18"/>
    <w:rsid w:val="009A0B30"/>
    <w:rsid w:val="009A0B77"/>
    <w:rsid w:val="009A0FBA"/>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5178"/>
    <w:rsid w:val="009A5D79"/>
    <w:rsid w:val="009A608A"/>
    <w:rsid w:val="009A62E0"/>
    <w:rsid w:val="009A6354"/>
    <w:rsid w:val="009A64BF"/>
    <w:rsid w:val="009A69D0"/>
    <w:rsid w:val="009A6BD5"/>
    <w:rsid w:val="009A6DE2"/>
    <w:rsid w:val="009A6E4C"/>
    <w:rsid w:val="009A74C3"/>
    <w:rsid w:val="009A7D1C"/>
    <w:rsid w:val="009B0580"/>
    <w:rsid w:val="009B0714"/>
    <w:rsid w:val="009B0ED2"/>
    <w:rsid w:val="009B0F6A"/>
    <w:rsid w:val="009B129D"/>
    <w:rsid w:val="009B1335"/>
    <w:rsid w:val="009B14D7"/>
    <w:rsid w:val="009B1665"/>
    <w:rsid w:val="009B241F"/>
    <w:rsid w:val="009B27B5"/>
    <w:rsid w:val="009B31D6"/>
    <w:rsid w:val="009B385E"/>
    <w:rsid w:val="009B3AE9"/>
    <w:rsid w:val="009B4456"/>
    <w:rsid w:val="009B4E07"/>
    <w:rsid w:val="009B5C61"/>
    <w:rsid w:val="009B5CA5"/>
    <w:rsid w:val="009B5EB0"/>
    <w:rsid w:val="009B5F86"/>
    <w:rsid w:val="009B649A"/>
    <w:rsid w:val="009B68A3"/>
    <w:rsid w:val="009B69D6"/>
    <w:rsid w:val="009B6AAC"/>
    <w:rsid w:val="009B6F45"/>
    <w:rsid w:val="009B6F5B"/>
    <w:rsid w:val="009B702A"/>
    <w:rsid w:val="009C01F0"/>
    <w:rsid w:val="009C0292"/>
    <w:rsid w:val="009C0303"/>
    <w:rsid w:val="009C0693"/>
    <w:rsid w:val="009C0E41"/>
    <w:rsid w:val="009C18BB"/>
    <w:rsid w:val="009C1904"/>
    <w:rsid w:val="009C1AD8"/>
    <w:rsid w:val="009C1DA9"/>
    <w:rsid w:val="009C1E7C"/>
    <w:rsid w:val="009C1FBF"/>
    <w:rsid w:val="009C1FD9"/>
    <w:rsid w:val="009C21E0"/>
    <w:rsid w:val="009C256D"/>
    <w:rsid w:val="009C3555"/>
    <w:rsid w:val="009C3562"/>
    <w:rsid w:val="009C379A"/>
    <w:rsid w:val="009C37C7"/>
    <w:rsid w:val="009C38A5"/>
    <w:rsid w:val="009C3936"/>
    <w:rsid w:val="009C473C"/>
    <w:rsid w:val="009C4F42"/>
    <w:rsid w:val="009C51DE"/>
    <w:rsid w:val="009C5224"/>
    <w:rsid w:val="009C5419"/>
    <w:rsid w:val="009C5BEB"/>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3554"/>
    <w:rsid w:val="009D4157"/>
    <w:rsid w:val="009D434D"/>
    <w:rsid w:val="009D4394"/>
    <w:rsid w:val="009D45AE"/>
    <w:rsid w:val="009D4EBA"/>
    <w:rsid w:val="009D50B3"/>
    <w:rsid w:val="009D53C5"/>
    <w:rsid w:val="009D5AA8"/>
    <w:rsid w:val="009D691C"/>
    <w:rsid w:val="009D6B60"/>
    <w:rsid w:val="009D6F6C"/>
    <w:rsid w:val="009D756C"/>
    <w:rsid w:val="009D7C0D"/>
    <w:rsid w:val="009D7D08"/>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4848"/>
    <w:rsid w:val="009E4D3F"/>
    <w:rsid w:val="009E4F96"/>
    <w:rsid w:val="009E520E"/>
    <w:rsid w:val="009E54A0"/>
    <w:rsid w:val="009E5513"/>
    <w:rsid w:val="009E55F7"/>
    <w:rsid w:val="009E5A1A"/>
    <w:rsid w:val="009E5D41"/>
    <w:rsid w:val="009E6606"/>
    <w:rsid w:val="009E681A"/>
    <w:rsid w:val="009E6F7C"/>
    <w:rsid w:val="009E765C"/>
    <w:rsid w:val="009E76AC"/>
    <w:rsid w:val="009E775C"/>
    <w:rsid w:val="009E77D2"/>
    <w:rsid w:val="009F08E5"/>
    <w:rsid w:val="009F0F39"/>
    <w:rsid w:val="009F12E1"/>
    <w:rsid w:val="009F1401"/>
    <w:rsid w:val="009F1416"/>
    <w:rsid w:val="009F1986"/>
    <w:rsid w:val="009F20AA"/>
    <w:rsid w:val="009F24FC"/>
    <w:rsid w:val="009F26D5"/>
    <w:rsid w:val="009F26F4"/>
    <w:rsid w:val="009F28C7"/>
    <w:rsid w:val="009F2912"/>
    <w:rsid w:val="009F30F1"/>
    <w:rsid w:val="009F3538"/>
    <w:rsid w:val="009F3846"/>
    <w:rsid w:val="009F3EBC"/>
    <w:rsid w:val="009F40DE"/>
    <w:rsid w:val="009F4174"/>
    <w:rsid w:val="009F4633"/>
    <w:rsid w:val="009F4EA8"/>
    <w:rsid w:val="009F5AD9"/>
    <w:rsid w:val="009F5CF0"/>
    <w:rsid w:val="009F5E97"/>
    <w:rsid w:val="009F61A9"/>
    <w:rsid w:val="009F68BB"/>
    <w:rsid w:val="009F6F55"/>
    <w:rsid w:val="009F71DE"/>
    <w:rsid w:val="009F7316"/>
    <w:rsid w:val="009F7423"/>
    <w:rsid w:val="009F7B97"/>
    <w:rsid w:val="00A00531"/>
    <w:rsid w:val="00A014C6"/>
    <w:rsid w:val="00A025B3"/>
    <w:rsid w:val="00A0276E"/>
    <w:rsid w:val="00A028C3"/>
    <w:rsid w:val="00A0310E"/>
    <w:rsid w:val="00A0424C"/>
    <w:rsid w:val="00A049CA"/>
    <w:rsid w:val="00A04A55"/>
    <w:rsid w:val="00A05269"/>
    <w:rsid w:val="00A053CC"/>
    <w:rsid w:val="00A0540D"/>
    <w:rsid w:val="00A05F57"/>
    <w:rsid w:val="00A06A21"/>
    <w:rsid w:val="00A06AB1"/>
    <w:rsid w:val="00A07034"/>
    <w:rsid w:val="00A07207"/>
    <w:rsid w:val="00A07F76"/>
    <w:rsid w:val="00A10084"/>
    <w:rsid w:val="00A10656"/>
    <w:rsid w:val="00A10897"/>
    <w:rsid w:val="00A10C8A"/>
    <w:rsid w:val="00A11C70"/>
    <w:rsid w:val="00A11F87"/>
    <w:rsid w:val="00A124A0"/>
    <w:rsid w:val="00A128AF"/>
    <w:rsid w:val="00A12996"/>
    <w:rsid w:val="00A12A98"/>
    <w:rsid w:val="00A139AC"/>
    <w:rsid w:val="00A13CE0"/>
    <w:rsid w:val="00A1416B"/>
    <w:rsid w:val="00A1431F"/>
    <w:rsid w:val="00A14B4E"/>
    <w:rsid w:val="00A14C73"/>
    <w:rsid w:val="00A15676"/>
    <w:rsid w:val="00A159CE"/>
    <w:rsid w:val="00A16110"/>
    <w:rsid w:val="00A16714"/>
    <w:rsid w:val="00A16AB7"/>
    <w:rsid w:val="00A16B92"/>
    <w:rsid w:val="00A1747D"/>
    <w:rsid w:val="00A17AB7"/>
    <w:rsid w:val="00A17CDF"/>
    <w:rsid w:val="00A17DD5"/>
    <w:rsid w:val="00A208AA"/>
    <w:rsid w:val="00A20FFB"/>
    <w:rsid w:val="00A2103D"/>
    <w:rsid w:val="00A21346"/>
    <w:rsid w:val="00A2167F"/>
    <w:rsid w:val="00A219F9"/>
    <w:rsid w:val="00A21F9F"/>
    <w:rsid w:val="00A229D0"/>
    <w:rsid w:val="00A22B57"/>
    <w:rsid w:val="00A232F4"/>
    <w:rsid w:val="00A23383"/>
    <w:rsid w:val="00A2342A"/>
    <w:rsid w:val="00A2376F"/>
    <w:rsid w:val="00A2431B"/>
    <w:rsid w:val="00A246E5"/>
    <w:rsid w:val="00A2472D"/>
    <w:rsid w:val="00A247FD"/>
    <w:rsid w:val="00A24DD7"/>
    <w:rsid w:val="00A24E69"/>
    <w:rsid w:val="00A24F5C"/>
    <w:rsid w:val="00A2512F"/>
    <w:rsid w:val="00A2520C"/>
    <w:rsid w:val="00A253D5"/>
    <w:rsid w:val="00A25844"/>
    <w:rsid w:val="00A25A01"/>
    <w:rsid w:val="00A25B4B"/>
    <w:rsid w:val="00A25FF6"/>
    <w:rsid w:val="00A260D7"/>
    <w:rsid w:val="00A26164"/>
    <w:rsid w:val="00A262BB"/>
    <w:rsid w:val="00A26603"/>
    <w:rsid w:val="00A269D4"/>
    <w:rsid w:val="00A26AF5"/>
    <w:rsid w:val="00A26BCA"/>
    <w:rsid w:val="00A26E4A"/>
    <w:rsid w:val="00A275DF"/>
    <w:rsid w:val="00A278A4"/>
    <w:rsid w:val="00A27A41"/>
    <w:rsid w:val="00A3009A"/>
    <w:rsid w:val="00A3084E"/>
    <w:rsid w:val="00A30995"/>
    <w:rsid w:val="00A30ABB"/>
    <w:rsid w:val="00A311E7"/>
    <w:rsid w:val="00A3137B"/>
    <w:rsid w:val="00A31534"/>
    <w:rsid w:val="00A31BA7"/>
    <w:rsid w:val="00A31FF7"/>
    <w:rsid w:val="00A32357"/>
    <w:rsid w:val="00A324D5"/>
    <w:rsid w:val="00A3254C"/>
    <w:rsid w:val="00A3277A"/>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557"/>
    <w:rsid w:val="00A4361D"/>
    <w:rsid w:val="00A436C4"/>
    <w:rsid w:val="00A4399E"/>
    <w:rsid w:val="00A43AC9"/>
    <w:rsid w:val="00A44135"/>
    <w:rsid w:val="00A4454A"/>
    <w:rsid w:val="00A44B1D"/>
    <w:rsid w:val="00A44E9B"/>
    <w:rsid w:val="00A45099"/>
    <w:rsid w:val="00A45858"/>
    <w:rsid w:val="00A45D29"/>
    <w:rsid w:val="00A45EA1"/>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9F"/>
    <w:rsid w:val="00A52470"/>
    <w:rsid w:val="00A5290F"/>
    <w:rsid w:val="00A52E7D"/>
    <w:rsid w:val="00A53095"/>
    <w:rsid w:val="00A5321D"/>
    <w:rsid w:val="00A53CEB"/>
    <w:rsid w:val="00A53E52"/>
    <w:rsid w:val="00A53EAB"/>
    <w:rsid w:val="00A54248"/>
    <w:rsid w:val="00A54895"/>
    <w:rsid w:val="00A54972"/>
    <w:rsid w:val="00A54C4A"/>
    <w:rsid w:val="00A55099"/>
    <w:rsid w:val="00A551BD"/>
    <w:rsid w:val="00A553C8"/>
    <w:rsid w:val="00A5581C"/>
    <w:rsid w:val="00A55F09"/>
    <w:rsid w:val="00A562C4"/>
    <w:rsid w:val="00A56B1E"/>
    <w:rsid w:val="00A56E27"/>
    <w:rsid w:val="00A56E85"/>
    <w:rsid w:val="00A57420"/>
    <w:rsid w:val="00A577F3"/>
    <w:rsid w:val="00A57929"/>
    <w:rsid w:val="00A57B08"/>
    <w:rsid w:val="00A6046E"/>
    <w:rsid w:val="00A60ADB"/>
    <w:rsid w:val="00A60CB7"/>
    <w:rsid w:val="00A613D9"/>
    <w:rsid w:val="00A61413"/>
    <w:rsid w:val="00A61530"/>
    <w:rsid w:val="00A61580"/>
    <w:rsid w:val="00A61B2C"/>
    <w:rsid w:val="00A61B81"/>
    <w:rsid w:val="00A61DDD"/>
    <w:rsid w:val="00A62811"/>
    <w:rsid w:val="00A631C8"/>
    <w:rsid w:val="00A63E8C"/>
    <w:rsid w:val="00A63EEE"/>
    <w:rsid w:val="00A64417"/>
    <w:rsid w:val="00A64C9F"/>
    <w:rsid w:val="00A653F3"/>
    <w:rsid w:val="00A665C7"/>
    <w:rsid w:val="00A66C93"/>
    <w:rsid w:val="00A66F00"/>
    <w:rsid w:val="00A67702"/>
    <w:rsid w:val="00A67E3F"/>
    <w:rsid w:val="00A70ECB"/>
    <w:rsid w:val="00A70F74"/>
    <w:rsid w:val="00A712F7"/>
    <w:rsid w:val="00A71437"/>
    <w:rsid w:val="00A7235A"/>
    <w:rsid w:val="00A72531"/>
    <w:rsid w:val="00A7303D"/>
    <w:rsid w:val="00A73291"/>
    <w:rsid w:val="00A7334C"/>
    <w:rsid w:val="00A73467"/>
    <w:rsid w:val="00A73809"/>
    <w:rsid w:val="00A73A43"/>
    <w:rsid w:val="00A73CFF"/>
    <w:rsid w:val="00A73D3B"/>
    <w:rsid w:val="00A73E27"/>
    <w:rsid w:val="00A7415E"/>
    <w:rsid w:val="00A75345"/>
    <w:rsid w:val="00A7545C"/>
    <w:rsid w:val="00A754ED"/>
    <w:rsid w:val="00A756AD"/>
    <w:rsid w:val="00A75C7D"/>
    <w:rsid w:val="00A7645D"/>
    <w:rsid w:val="00A7655A"/>
    <w:rsid w:val="00A76EC8"/>
    <w:rsid w:val="00A774B8"/>
    <w:rsid w:val="00A775A3"/>
    <w:rsid w:val="00A77C0D"/>
    <w:rsid w:val="00A77FED"/>
    <w:rsid w:val="00A8050C"/>
    <w:rsid w:val="00A80817"/>
    <w:rsid w:val="00A809BE"/>
    <w:rsid w:val="00A80B1C"/>
    <w:rsid w:val="00A80E34"/>
    <w:rsid w:val="00A818C4"/>
    <w:rsid w:val="00A81BF1"/>
    <w:rsid w:val="00A822B2"/>
    <w:rsid w:val="00A8262B"/>
    <w:rsid w:val="00A82E32"/>
    <w:rsid w:val="00A82E84"/>
    <w:rsid w:val="00A83517"/>
    <w:rsid w:val="00A8379A"/>
    <w:rsid w:val="00A842B9"/>
    <w:rsid w:val="00A84AB7"/>
    <w:rsid w:val="00A84FBB"/>
    <w:rsid w:val="00A85143"/>
    <w:rsid w:val="00A85F86"/>
    <w:rsid w:val="00A86220"/>
    <w:rsid w:val="00A86289"/>
    <w:rsid w:val="00A8674C"/>
    <w:rsid w:val="00A86B00"/>
    <w:rsid w:val="00A87080"/>
    <w:rsid w:val="00A8747A"/>
    <w:rsid w:val="00A876D0"/>
    <w:rsid w:val="00A87B67"/>
    <w:rsid w:val="00A9000D"/>
    <w:rsid w:val="00A90052"/>
    <w:rsid w:val="00A901DF"/>
    <w:rsid w:val="00A907F7"/>
    <w:rsid w:val="00A909B6"/>
    <w:rsid w:val="00A90B68"/>
    <w:rsid w:val="00A90D4E"/>
    <w:rsid w:val="00A90F91"/>
    <w:rsid w:val="00A910DA"/>
    <w:rsid w:val="00A91384"/>
    <w:rsid w:val="00A915DE"/>
    <w:rsid w:val="00A919D6"/>
    <w:rsid w:val="00A91DA2"/>
    <w:rsid w:val="00A92200"/>
    <w:rsid w:val="00A93932"/>
    <w:rsid w:val="00A93E28"/>
    <w:rsid w:val="00A93F4B"/>
    <w:rsid w:val="00A93FC2"/>
    <w:rsid w:val="00A942BA"/>
    <w:rsid w:val="00A949D2"/>
    <w:rsid w:val="00A9559C"/>
    <w:rsid w:val="00A955CE"/>
    <w:rsid w:val="00A95B1D"/>
    <w:rsid w:val="00A95DD5"/>
    <w:rsid w:val="00A961F8"/>
    <w:rsid w:val="00A964D5"/>
    <w:rsid w:val="00A96A4E"/>
    <w:rsid w:val="00A96FF0"/>
    <w:rsid w:val="00A97593"/>
    <w:rsid w:val="00A977A0"/>
    <w:rsid w:val="00A97C74"/>
    <w:rsid w:val="00A97CA5"/>
    <w:rsid w:val="00A97D4C"/>
    <w:rsid w:val="00AA06C5"/>
    <w:rsid w:val="00AA094A"/>
    <w:rsid w:val="00AA0B93"/>
    <w:rsid w:val="00AA12CB"/>
    <w:rsid w:val="00AA1768"/>
    <w:rsid w:val="00AA17E6"/>
    <w:rsid w:val="00AA1AA6"/>
    <w:rsid w:val="00AA1AAC"/>
    <w:rsid w:val="00AA1E7C"/>
    <w:rsid w:val="00AA1F09"/>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3C9"/>
    <w:rsid w:val="00AA68B3"/>
    <w:rsid w:val="00AA6991"/>
    <w:rsid w:val="00AA6C49"/>
    <w:rsid w:val="00AA6C65"/>
    <w:rsid w:val="00AA741E"/>
    <w:rsid w:val="00AA7C65"/>
    <w:rsid w:val="00AB14B9"/>
    <w:rsid w:val="00AB225D"/>
    <w:rsid w:val="00AB2526"/>
    <w:rsid w:val="00AB2532"/>
    <w:rsid w:val="00AB275F"/>
    <w:rsid w:val="00AB27EA"/>
    <w:rsid w:val="00AB2EB2"/>
    <w:rsid w:val="00AB325D"/>
    <w:rsid w:val="00AB3846"/>
    <w:rsid w:val="00AB3877"/>
    <w:rsid w:val="00AB3BD5"/>
    <w:rsid w:val="00AB3C26"/>
    <w:rsid w:val="00AB4154"/>
    <w:rsid w:val="00AB4171"/>
    <w:rsid w:val="00AB48D3"/>
    <w:rsid w:val="00AB4979"/>
    <w:rsid w:val="00AB4A5C"/>
    <w:rsid w:val="00AB4BFA"/>
    <w:rsid w:val="00AB52DB"/>
    <w:rsid w:val="00AB5365"/>
    <w:rsid w:val="00AB5AAB"/>
    <w:rsid w:val="00AB5C7E"/>
    <w:rsid w:val="00AB62DB"/>
    <w:rsid w:val="00AB644B"/>
    <w:rsid w:val="00AB6775"/>
    <w:rsid w:val="00AB75FC"/>
    <w:rsid w:val="00AB780B"/>
    <w:rsid w:val="00AB7F96"/>
    <w:rsid w:val="00AC0148"/>
    <w:rsid w:val="00AC0287"/>
    <w:rsid w:val="00AC0A16"/>
    <w:rsid w:val="00AC138D"/>
    <w:rsid w:val="00AC17A3"/>
    <w:rsid w:val="00AC1FFA"/>
    <w:rsid w:val="00AC22F9"/>
    <w:rsid w:val="00AC28FE"/>
    <w:rsid w:val="00AC297B"/>
    <w:rsid w:val="00AC3862"/>
    <w:rsid w:val="00AC4123"/>
    <w:rsid w:val="00AC451A"/>
    <w:rsid w:val="00AC478F"/>
    <w:rsid w:val="00AC4C2C"/>
    <w:rsid w:val="00AC4DE1"/>
    <w:rsid w:val="00AC537D"/>
    <w:rsid w:val="00AC552C"/>
    <w:rsid w:val="00AC5B6A"/>
    <w:rsid w:val="00AC652C"/>
    <w:rsid w:val="00AC6554"/>
    <w:rsid w:val="00AC68D7"/>
    <w:rsid w:val="00AC6B78"/>
    <w:rsid w:val="00AC6D0B"/>
    <w:rsid w:val="00AC6D19"/>
    <w:rsid w:val="00AC70C0"/>
    <w:rsid w:val="00AD02B7"/>
    <w:rsid w:val="00AD03D6"/>
    <w:rsid w:val="00AD0593"/>
    <w:rsid w:val="00AD05B0"/>
    <w:rsid w:val="00AD0B66"/>
    <w:rsid w:val="00AD135F"/>
    <w:rsid w:val="00AD1831"/>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C28"/>
    <w:rsid w:val="00AD7C88"/>
    <w:rsid w:val="00AE0962"/>
    <w:rsid w:val="00AE0A91"/>
    <w:rsid w:val="00AE0FCB"/>
    <w:rsid w:val="00AE1B7D"/>
    <w:rsid w:val="00AE1C38"/>
    <w:rsid w:val="00AE2C29"/>
    <w:rsid w:val="00AE2FBA"/>
    <w:rsid w:val="00AE3242"/>
    <w:rsid w:val="00AE3298"/>
    <w:rsid w:val="00AE36B4"/>
    <w:rsid w:val="00AE382A"/>
    <w:rsid w:val="00AE38F7"/>
    <w:rsid w:val="00AE3CF0"/>
    <w:rsid w:val="00AE4098"/>
    <w:rsid w:val="00AE4226"/>
    <w:rsid w:val="00AE4CD3"/>
    <w:rsid w:val="00AE4F2B"/>
    <w:rsid w:val="00AE53B1"/>
    <w:rsid w:val="00AE5A7C"/>
    <w:rsid w:val="00AE6090"/>
    <w:rsid w:val="00AE6236"/>
    <w:rsid w:val="00AE6583"/>
    <w:rsid w:val="00AE6630"/>
    <w:rsid w:val="00AE6724"/>
    <w:rsid w:val="00AE6BCD"/>
    <w:rsid w:val="00AE710C"/>
    <w:rsid w:val="00AE7375"/>
    <w:rsid w:val="00AE76F3"/>
    <w:rsid w:val="00AE77D6"/>
    <w:rsid w:val="00AF0002"/>
    <w:rsid w:val="00AF0481"/>
    <w:rsid w:val="00AF0AEB"/>
    <w:rsid w:val="00AF0C58"/>
    <w:rsid w:val="00AF1079"/>
    <w:rsid w:val="00AF1D5E"/>
    <w:rsid w:val="00AF203B"/>
    <w:rsid w:val="00AF2484"/>
    <w:rsid w:val="00AF2BC0"/>
    <w:rsid w:val="00AF49EA"/>
    <w:rsid w:val="00AF4F20"/>
    <w:rsid w:val="00AF4F66"/>
    <w:rsid w:val="00AF5647"/>
    <w:rsid w:val="00AF56B7"/>
    <w:rsid w:val="00AF5AFE"/>
    <w:rsid w:val="00AF666D"/>
    <w:rsid w:val="00AF6804"/>
    <w:rsid w:val="00AF6AA5"/>
    <w:rsid w:val="00AF6AB0"/>
    <w:rsid w:val="00AF6DE2"/>
    <w:rsid w:val="00AF7210"/>
    <w:rsid w:val="00AF7582"/>
    <w:rsid w:val="00B00433"/>
    <w:rsid w:val="00B00AFA"/>
    <w:rsid w:val="00B017D8"/>
    <w:rsid w:val="00B01A56"/>
    <w:rsid w:val="00B01E99"/>
    <w:rsid w:val="00B025A5"/>
    <w:rsid w:val="00B0383E"/>
    <w:rsid w:val="00B03852"/>
    <w:rsid w:val="00B03B76"/>
    <w:rsid w:val="00B03C53"/>
    <w:rsid w:val="00B03D71"/>
    <w:rsid w:val="00B04FF3"/>
    <w:rsid w:val="00B05AD9"/>
    <w:rsid w:val="00B06117"/>
    <w:rsid w:val="00B06278"/>
    <w:rsid w:val="00B069A8"/>
    <w:rsid w:val="00B06ADB"/>
    <w:rsid w:val="00B06CC6"/>
    <w:rsid w:val="00B06E1B"/>
    <w:rsid w:val="00B070B9"/>
    <w:rsid w:val="00B075AD"/>
    <w:rsid w:val="00B0787B"/>
    <w:rsid w:val="00B07891"/>
    <w:rsid w:val="00B07980"/>
    <w:rsid w:val="00B07B63"/>
    <w:rsid w:val="00B07DA6"/>
    <w:rsid w:val="00B10795"/>
    <w:rsid w:val="00B10956"/>
    <w:rsid w:val="00B10E0B"/>
    <w:rsid w:val="00B11876"/>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683"/>
    <w:rsid w:val="00B158D7"/>
    <w:rsid w:val="00B15B7C"/>
    <w:rsid w:val="00B15C7C"/>
    <w:rsid w:val="00B15EDE"/>
    <w:rsid w:val="00B160BA"/>
    <w:rsid w:val="00B1651F"/>
    <w:rsid w:val="00B166D4"/>
    <w:rsid w:val="00B16745"/>
    <w:rsid w:val="00B175E1"/>
    <w:rsid w:val="00B175E2"/>
    <w:rsid w:val="00B17922"/>
    <w:rsid w:val="00B179BB"/>
    <w:rsid w:val="00B206CE"/>
    <w:rsid w:val="00B20DA0"/>
    <w:rsid w:val="00B20DB6"/>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7F2"/>
    <w:rsid w:val="00B3082A"/>
    <w:rsid w:val="00B30A60"/>
    <w:rsid w:val="00B30B20"/>
    <w:rsid w:val="00B30EA5"/>
    <w:rsid w:val="00B314D1"/>
    <w:rsid w:val="00B31748"/>
    <w:rsid w:val="00B31C36"/>
    <w:rsid w:val="00B31D68"/>
    <w:rsid w:val="00B31F3C"/>
    <w:rsid w:val="00B33139"/>
    <w:rsid w:val="00B336C5"/>
    <w:rsid w:val="00B33B3A"/>
    <w:rsid w:val="00B33D84"/>
    <w:rsid w:val="00B34227"/>
    <w:rsid w:val="00B3429A"/>
    <w:rsid w:val="00B3450B"/>
    <w:rsid w:val="00B353BF"/>
    <w:rsid w:val="00B35C30"/>
    <w:rsid w:val="00B36423"/>
    <w:rsid w:val="00B3655F"/>
    <w:rsid w:val="00B36FC7"/>
    <w:rsid w:val="00B37033"/>
    <w:rsid w:val="00B370F3"/>
    <w:rsid w:val="00B37B74"/>
    <w:rsid w:val="00B37BA4"/>
    <w:rsid w:val="00B4072C"/>
    <w:rsid w:val="00B4095A"/>
    <w:rsid w:val="00B40BBE"/>
    <w:rsid w:val="00B40CAF"/>
    <w:rsid w:val="00B40D2F"/>
    <w:rsid w:val="00B4139F"/>
    <w:rsid w:val="00B429BA"/>
    <w:rsid w:val="00B42D85"/>
    <w:rsid w:val="00B42E79"/>
    <w:rsid w:val="00B433DE"/>
    <w:rsid w:val="00B4369C"/>
    <w:rsid w:val="00B437BB"/>
    <w:rsid w:val="00B44444"/>
    <w:rsid w:val="00B44A2B"/>
    <w:rsid w:val="00B4516E"/>
    <w:rsid w:val="00B45389"/>
    <w:rsid w:val="00B457E2"/>
    <w:rsid w:val="00B458C2"/>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EE2"/>
    <w:rsid w:val="00B54457"/>
    <w:rsid w:val="00B54531"/>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C53"/>
    <w:rsid w:val="00B60DC1"/>
    <w:rsid w:val="00B60F9D"/>
    <w:rsid w:val="00B61B16"/>
    <w:rsid w:val="00B62003"/>
    <w:rsid w:val="00B62110"/>
    <w:rsid w:val="00B62425"/>
    <w:rsid w:val="00B62BAF"/>
    <w:rsid w:val="00B63B96"/>
    <w:rsid w:val="00B63F44"/>
    <w:rsid w:val="00B6404F"/>
    <w:rsid w:val="00B64CD9"/>
    <w:rsid w:val="00B65160"/>
    <w:rsid w:val="00B6549C"/>
    <w:rsid w:val="00B6553F"/>
    <w:rsid w:val="00B6561B"/>
    <w:rsid w:val="00B6566B"/>
    <w:rsid w:val="00B65C8D"/>
    <w:rsid w:val="00B65DA8"/>
    <w:rsid w:val="00B65EFE"/>
    <w:rsid w:val="00B66B90"/>
    <w:rsid w:val="00B670BF"/>
    <w:rsid w:val="00B670E1"/>
    <w:rsid w:val="00B674B6"/>
    <w:rsid w:val="00B67A58"/>
    <w:rsid w:val="00B7023B"/>
    <w:rsid w:val="00B702FF"/>
    <w:rsid w:val="00B70436"/>
    <w:rsid w:val="00B70562"/>
    <w:rsid w:val="00B70D3B"/>
    <w:rsid w:val="00B71320"/>
    <w:rsid w:val="00B71A99"/>
    <w:rsid w:val="00B71B3E"/>
    <w:rsid w:val="00B71BB3"/>
    <w:rsid w:val="00B7210F"/>
    <w:rsid w:val="00B72791"/>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8027E"/>
    <w:rsid w:val="00B80545"/>
    <w:rsid w:val="00B80BE4"/>
    <w:rsid w:val="00B80CD3"/>
    <w:rsid w:val="00B81AA9"/>
    <w:rsid w:val="00B81EC8"/>
    <w:rsid w:val="00B82061"/>
    <w:rsid w:val="00B8248A"/>
    <w:rsid w:val="00B82664"/>
    <w:rsid w:val="00B82A0A"/>
    <w:rsid w:val="00B82EA0"/>
    <w:rsid w:val="00B83024"/>
    <w:rsid w:val="00B836F9"/>
    <w:rsid w:val="00B83743"/>
    <w:rsid w:val="00B8374F"/>
    <w:rsid w:val="00B83BCF"/>
    <w:rsid w:val="00B83E0A"/>
    <w:rsid w:val="00B84996"/>
    <w:rsid w:val="00B8504C"/>
    <w:rsid w:val="00B862EF"/>
    <w:rsid w:val="00B86500"/>
    <w:rsid w:val="00B8691D"/>
    <w:rsid w:val="00B870F1"/>
    <w:rsid w:val="00B8751C"/>
    <w:rsid w:val="00B876CB"/>
    <w:rsid w:val="00B8775E"/>
    <w:rsid w:val="00B902C1"/>
    <w:rsid w:val="00B90768"/>
    <w:rsid w:val="00B90893"/>
    <w:rsid w:val="00B9168D"/>
    <w:rsid w:val="00B9172A"/>
    <w:rsid w:val="00B91993"/>
    <w:rsid w:val="00B927B5"/>
    <w:rsid w:val="00B92A23"/>
    <w:rsid w:val="00B92BF0"/>
    <w:rsid w:val="00B9359C"/>
    <w:rsid w:val="00B93856"/>
    <w:rsid w:val="00B93B79"/>
    <w:rsid w:val="00B93FEB"/>
    <w:rsid w:val="00B942BD"/>
    <w:rsid w:val="00B94515"/>
    <w:rsid w:val="00B94A33"/>
    <w:rsid w:val="00B94F63"/>
    <w:rsid w:val="00B95327"/>
    <w:rsid w:val="00B95B7D"/>
    <w:rsid w:val="00B95D29"/>
    <w:rsid w:val="00B95D37"/>
    <w:rsid w:val="00B9611C"/>
    <w:rsid w:val="00B966A1"/>
    <w:rsid w:val="00B968D3"/>
    <w:rsid w:val="00B97493"/>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AA5"/>
    <w:rsid w:val="00BA3B7E"/>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F66"/>
    <w:rsid w:val="00BB225C"/>
    <w:rsid w:val="00BB2277"/>
    <w:rsid w:val="00BB2767"/>
    <w:rsid w:val="00BB2992"/>
    <w:rsid w:val="00BB2DB2"/>
    <w:rsid w:val="00BB318E"/>
    <w:rsid w:val="00BB35F3"/>
    <w:rsid w:val="00BB369F"/>
    <w:rsid w:val="00BB3C7B"/>
    <w:rsid w:val="00BB4405"/>
    <w:rsid w:val="00BB450E"/>
    <w:rsid w:val="00BB4B4F"/>
    <w:rsid w:val="00BB5913"/>
    <w:rsid w:val="00BB5B40"/>
    <w:rsid w:val="00BB5B68"/>
    <w:rsid w:val="00BB5B8A"/>
    <w:rsid w:val="00BB6023"/>
    <w:rsid w:val="00BB6DCE"/>
    <w:rsid w:val="00BB766C"/>
    <w:rsid w:val="00BB7EEF"/>
    <w:rsid w:val="00BC0244"/>
    <w:rsid w:val="00BC0602"/>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6CD"/>
    <w:rsid w:val="00BC5780"/>
    <w:rsid w:val="00BC5D9E"/>
    <w:rsid w:val="00BC5DFA"/>
    <w:rsid w:val="00BC5EC4"/>
    <w:rsid w:val="00BC62FE"/>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A04"/>
    <w:rsid w:val="00BF0A20"/>
    <w:rsid w:val="00BF0C82"/>
    <w:rsid w:val="00BF0D9D"/>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5B1"/>
    <w:rsid w:val="00BF3903"/>
    <w:rsid w:val="00BF3A0B"/>
    <w:rsid w:val="00BF3BC0"/>
    <w:rsid w:val="00BF44D4"/>
    <w:rsid w:val="00BF4D9D"/>
    <w:rsid w:val="00BF4DA4"/>
    <w:rsid w:val="00BF5778"/>
    <w:rsid w:val="00BF57DE"/>
    <w:rsid w:val="00BF5D87"/>
    <w:rsid w:val="00BF5E1E"/>
    <w:rsid w:val="00BF5ECF"/>
    <w:rsid w:val="00BF65CD"/>
    <w:rsid w:val="00BF730C"/>
    <w:rsid w:val="00BF759E"/>
    <w:rsid w:val="00BF7E75"/>
    <w:rsid w:val="00BF7F62"/>
    <w:rsid w:val="00C00A4F"/>
    <w:rsid w:val="00C01033"/>
    <w:rsid w:val="00C012F5"/>
    <w:rsid w:val="00C014C4"/>
    <w:rsid w:val="00C0287D"/>
    <w:rsid w:val="00C03D86"/>
    <w:rsid w:val="00C04246"/>
    <w:rsid w:val="00C047B0"/>
    <w:rsid w:val="00C0483E"/>
    <w:rsid w:val="00C04C50"/>
    <w:rsid w:val="00C04DEA"/>
    <w:rsid w:val="00C0597C"/>
    <w:rsid w:val="00C05B57"/>
    <w:rsid w:val="00C05B94"/>
    <w:rsid w:val="00C05C59"/>
    <w:rsid w:val="00C06105"/>
    <w:rsid w:val="00C0649A"/>
    <w:rsid w:val="00C06879"/>
    <w:rsid w:val="00C06B28"/>
    <w:rsid w:val="00C06BC8"/>
    <w:rsid w:val="00C070BF"/>
    <w:rsid w:val="00C07364"/>
    <w:rsid w:val="00C07BA7"/>
    <w:rsid w:val="00C07EB0"/>
    <w:rsid w:val="00C07EFB"/>
    <w:rsid w:val="00C101EC"/>
    <w:rsid w:val="00C1090A"/>
    <w:rsid w:val="00C109A6"/>
    <w:rsid w:val="00C11023"/>
    <w:rsid w:val="00C11036"/>
    <w:rsid w:val="00C111ED"/>
    <w:rsid w:val="00C11813"/>
    <w:rsid w:val="00C12492"/>
    <w:rsid w:val="00C12DE9"/>
    <w:rsid w:val="00C1322C"/>
    <w:rsid w:val="00C132C8"/>
    <w:rsid w:val="00C1346B"/>
    <w:rsid w:val="00C134BA"/>
    <w:rsid w:val="00C140F7"/>
    <w:rsid w:val="00C14361"/>
    <w:rsid w:val="00C14669"/>
    <w:rsid w:val="00C146B2"/>
    <w:rsid w:val="00C14DD9"/>
    <w:rsid w:val="00C150EB"/>
    <w:rsid w:val="00C15A13"/>
    <w:rsid w:val="00C15D91"/>
    <w:rsid w:val="00C15DF5"/>
    <w:rsid w:val="00C162AA"/>
    <w:rsid w:val="00C162BC"/>
    <w:rsid w:val="00C16533"/>
    <w:rsid w:val="00C165B7"/>
    <w:rsid w:val="00C1677A"/>
    <w:rsid w:val="00C167F8"/>
    <w:rsid w:val="00C170C0"/>
    <w:rsid w:val="00C17BE6"/>
    <w:rsid w:val="00C17E34"/>
    <w:rsid w:val="00C2005E"/>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490"/>
    <w:rsid w:val="00C226E8"/>
    <w:rsid w:val="00C2413D"/>
    <w:rsid w:val="00C2419D"/>
    <w:rsid w:val="00C2477D"/>
    <w:rsid w:val="00C24E74"/>
    <w:rsid w:val="00C2505C"/>
    <w:rsid w:val="00C251D9"/>
    <w:rsid w:val="00C25432"/>
    <w:rsid w:val="00C25749"/>
    <w:rsid w:val="00C25915"/>
    <w:rsid w:val="00C25B9A"/>
    <w:rsid w:val="00C25C9E"/>
    <w:rsid w:val="00C25FC0"/>
    <w:rsid w:val="00C26C8E"/>
    <w:rsid w:val="00C270CC"/>
    <w:rsid w:val="00C2728B"/>
    <w:rsid w:val="00C272C4"/>
    <w:rsid w:val="00C27473"/>
    <w:rsid w:val="00C30987"/>
    <w:rsid w:val="00C30AFA"/>
    <w:rsid w:val="00C30B58"/>
    <w:rsid w:val="00C30D8E"/>
    <w:rsid w:val="00C30DEB"/>
    <w:rsid w:val="00C30E89"/>
    <w:rsid w:val="00C31358"/>
    <w:rsid w:val="00C31439"/>
    <w:rsid w:val="00C31C12"/>
    <w:rsid w:val="00C31E6E"/>
    <w:rsid w:val="00C324FF"/>
    <w:rsid w:val="00C32704"/>
    <w:rsid w:val="00C32A12"/>
    <w:rsid w:val="00C32AF1"/>
    <w:rsid w:val="00C3322C"/>
    <w:rsid w:val="00C3344C"/>
    <w:rsid w:val="00C34A5D"/>
    <w:rsid w:val="00C34D97"/>
    <w:rsid w:val="00C34EAD"/>
    <w:rsid w:val="00C3507E"/>
    <w:rsid w:val="00C35370"/>
    <w:rsid w:val="00C359E1"/>
    <w:rsid w:val="00C35AC0"/>
    <w:rsid w:val="00C35BCB"/>
    <w:rsid w:val="00C35FAE"/>
    <w:rsid w:val="00C362EF"/>
    <w:rsid w:val="00C36605"/>
    <w:rsid w:val="00C36B01"/>
    <w:rsid w:val="00C36BCF"/>
    <w:rsid w:val="00C36C82"/>
    <w:rsid w:val="00C37BB6"/>
    <w:rsid w:val="00C37CB7"/>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BB"/>
    <w:rsid w:val="00C44E9F"/>
    <w:rsid w:val="00C450A2"/>
    <w:rsid w:val="00C4516D"/>
    <w:rsid w:val="00C455E7"/>
    <w:rsid w:val="00C4577D"/>
    <w:rsid w:val="00C45EDF"/>
    <w:rsid w:val="00C46590"/>
    <w:rsid w:val="00C46DE1"/>
    <w:rsid w:val="00C46F79"/>
    <w:rsid w:val="00C46FC9"/>
    <w:rsid w:val="00C474A3"/>
    <w:rsid w:val="00C509E0"/>
    <w:rsid w:val="00C51011"/>
    <w:rsid w:val="00C51174"/>
    <w:rsid w:val="00C515D3"/>
    <w:rsid w:val="00C51B84"/>
    <w:rsid w:val="00C52067"/>
    <w:rsid w:val="00C52634"/>
    <w:rsid w:val="00C52B31"/>
    <w:rsid w:val="00C5304D"/>
    <w:rsid w:val="00C532A1"/>
    <w:rsid w:val="00C537ED"/>
    <w:rsid w:val="00C53AA8"/>
    <w:rsid w:val="00C5431F"/>
    <w:rsid w:val="00C5456C"/>
    <w:rsid w:val="00C54994"/>
    <w:rsid w:val="00C54DE2"/>
    <w:rsid w:val="00C5546B"/>
    <w:rsid w:val="00C557C0"/>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361D"/>
    <w:rsid w:val="00C63817"/>
    <w:rsid w:val="00C63B82"/>
    <w:rsid w:val="00C63B87"/>
    <w:rsid w:val="00C63BB3"/>
    <w:rsid w:val="00C63C0B"/>
    <w:rsid w:val="00C6414E"/>
    <w:rsid w:val="00C642B6"/>
    <w:rsid w:val="00C643E1"/>
    <w:rsid w:val="00C6479D"/>
    <w:rsid w:val="00C64EA9"/>
    <w:rsid w:val="00C65140"/>
    <w:rsid w:val="00C652F1"/>
    <w:rsid w:val="00C65D22"/>
    <w:rsid w:val="00C65E23"/>
    <w:rsid w:val="00C6660B"/>
    <w:rsid w:val="00C666DD"/>
    <w:rsid w:val="00C66CF0"/>
    <w:rsid w:val="00C67029"/>
    <w:rsid w:val="00C6714B"/>
    <w:rsid w:val="00C678DC"/>
    <w:rsid w:val="00C67C2A"/>
    <w:rsid w:val="00C67C61"/>
    <w:rsid w:val="00C701F5"/>
    <w:rsid w:val="00C70382"/>
    <w:rsid w:val="00C705E4"/>
    <w:rsid w:val="00C70786"/>
    <w:rsid w:val="00C7081B"/>
    <w:rsid w:val="00C70B30"/>
    <w:rsid w:val="00C70FF3"/>
    <w:rsid w:val="00C715E0"/>
    <w:rsid w:val="00C72E75"/>
    <w:rsid w:val="00C734A5"/>
    <w:rsid w:val="00C7376F"/>
    <w:rsid w:val="00C73B96"/>
    <w:rsid w:val="00C73C80"/>
    <w:rsid w:val="00C73FD8"/>
    <w:rsid w:val="00C74A5B"/>
    <w:rsid w:val="00C74D6F"/>
    <w:rsid w:val="00C74F1F"/>
    <w:rsid w:val="00C75A98"/>
    <w:rsid w:val="00C75E0F"/>
    <w:rsid w:val="00C76228"/>
    <w:rsid w:val="00C762BE"/>
    <w:rsid w:val="00C763B6"/>
    <w:rsid w:val="00C7658F"/>
    <w:rsid w:val="00C765D7"/>
    <w:rsid w:val="00C766E2"/>
    <w:rsid w:val="00C77B9A"/>
    <w:rsid w:val="00C80C33"/>
    <w:rsid w:val="00C80F2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9F5"/>
    <w:rsid w:val="00C94FBE"/>
    <w:rsid w:val="00C95433"/>
    <w:rsid w:val="00C955D1"/>
    <w:rsid w:val="00C95AB8"/>
    <w:rsid w:val="00C95F0C"/>
    <w:rsid w:val="00C96891"/>
    <w:rsid w:val="00C96993"/>
    <w:rsid w:val="00C96D6C"/>
    <w:rsid w:val="00C96EE5"/>
    <w:rsid w:val="00C97601"/>
    <w:rsid w:val="00C97657"/>
    <w:rsid w:val="00CA1166"/>
    <w:rsid w:val="00CA1566"/>
    <w:rsid w:val="00CA1759"/>
    <w:rsid w:val="00CA18A7"/>
    <w:rsid w:val="00CA1A2F"/>
    <w:rsid w:val="00CA1C75"/>
    <w:rsid w:val="00CA1D01"/>
    <w:rsid w:val="00CA1DB7"/>
    <w:rsid w:val="00CA1F0E"/>
    <w:rsid w:val="00CA2A66"/>
    <w:rsid w:val="00CA2AD6"/>
    <w:rsid w:val="00CA2FBC"/>
    <w:rsid w:val="00CA3229"/>
    <w:rsid w:val="00CA34F9"/>
    <w:rsid w:val="00CA4545"/>
    <w:rsid w:val="00CA4884"/>
    <w:rsid w:val="00CA59B8"/>
    <w:rsid w:val="00CA6653"/>
    <w:rsid w:val="00CA6EE9"/>
    <w:rsid w:val="00CA77E7"/>
    <w:rsid w:val="00CA7FBB"/>
    <w:rsid w:val="00CB0597"/>
    <w:rsid w:val="00CB0687"/>
    <w:rsid w:val="00CB08DC"/>
    <w:rsid w:val="00CB1C0C"/>
    <w:rsid w:val="00CB1C2D"/>
    <w:rsid w:val="00CB1CA5"/>
    <w:rsid w:val="00CB1CC6"/>
    <w:rsid w:val="00CB1FB7"/>
    <w:rsid w:val="00CB2443"/>
    <w:rsid w:val="00CB2579"/>
    <w:rsid w:val="00CB2D0D"/>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91C"/>
    <w:rsid w:val="00CC0B00"/>
    <w:rsid w:val="00CC10BA"/>
    <w:rsid w:val="00CC11E1"/>
    <w:rsid w:val="00CC1266"/>
    <w:rsid w:val="00CC18C6"/>
    <w:rsid w:val="00CC1AFD"/>
    <w:rsid w:val="00CC29B3"/>
    <w:rsid w:val="00CC2BDE"/>
    <w:rsid w:val="00CC2F9B"/>
    <w:rsid w:val="00CC31EC"/>
    <w:rsid w:val="00CC43B2"/>
    <w:rsid w:val="00CC54F6"/>
    <w:rsid w:val="00CC5A45"/>
    <w:rsid w:val="00CC5BE8"/>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E4B"/>
    <w:rsid w:val="00CD3CE5"/>
    <w:rsid w:val="00CD3CEB"/>
    <w:rsid w:val="00CD420A"/>
    <w:rsid w:val="00CD42BB"/>
    <w:rsid w:val="00CD42D7"/>
    <w:rsid w:val="00CD490E"/>
    <w:rsid w:val="00CD5284"/>
    <w:rsid w:val="00CD5946"/>
    <w:rsid w:val="00CD5BD2"/>
    <w:rsid w:val="00CD6279"/>
    <w:rsid w:val="00CD63DA"/>
    <w:rsid w:val="00CD6A39"/>
    <w:rsid w:val="00CD6B96"/>
    <w:rsid w:val="00CD6CA0"/>
    <w:rsid w:val="00CD7156"/>
    <w:rsid w:val="00CD71C6"/>
    <w:rsid w:val="00CE035E"/>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24E5"/>
    <w:rsid w:val="00D12ACC"/>
    <w:rsid w:val="00D13044"/>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715D"/>
    <w:rsid w:val="00D175A9"/>
    <w:rsid w:val="00D17F9A"/>
    <w:rsid w:val="00D2011A"/>
    <w:rsid w:val="00D20BB8"/>
    <w:rsid w:val="00D214E7"/>
    <w:rsid w:val="00D21CA0"/>
    <w:rsid w:val="00D21CD3"/>
    <w:rsid w:val="00D21E8A"/>
    <w:rsid w:val="00D2267C"/>
    <w:rsid w:val="00D22895"/>
    <w:rsid w:val="00D23005"/>
    <w:rsid w:val="00D2333E"/>
    <w:rsid w:val="00D23D0E"/>
    <w:rsid w:val="00D24D9F"/>
    <w:rsid w:val="00D25604"/>
    <w:rsid w:val="00D25B8C"/>
    <w:rsid w:val="00D26FC2"/>
    <w:rsid w:val="00D270B3"/>
    <w:rsid w:val="00D27135"/>
    <w:rsid w:val="00D2725B"/>
    <w:rsid w:val="00D30DFC"/>
    <w:rsid w:val="00D31D2C"/>
    <w:rsid w:val="00D3264A"/>
    <w:rsid w:val="00D32A6E"/>
    <w:rsid w:val="00D32E8E"/>
    <w:rsid w:val="00D33354"/>
    <w:rsid w:val="00D33742"/>
    <w:rsid w:val="00D33F14"/>
    <w:rsid w:val="00D34079"/>
    <w:rsid w:val="00D34502"/>
    <w:rsid w:val="00D34734"/>
    <w:rsid w:val="00D34820"/>
    <w:rsid w:val="00D3542A"/>
    <w:rsid w:val="00D35677"/>
    <w:rsid w:val="00D35F5A"/>
    <w:rsid w:val="00D3614C"/>
    <w:rsid w:val="00D3659C"/>
    <w:rsid w:val="00D3697A"/>
    <w:rsid w:val="00D370E5"/>
    <w:rsid w:val="00D37164"/>
    <w:rsid w:val="00D37659"/>
    <w:rsid w:val="00D37D9C"/>
    <w:rsid w:val="00D40641"/>
    <w:rsid w:val="00D40820"/>
    <w:rsid w:val="00D40DF5"/>
    <w:rsid w:val="00D41403"/>
    <w:rsid w:val="00D41678"/>
    <w:rsid w:val="00D41FB8"/>
    <w:rsid w:val="00D42003"/>
    <w:rsid w:val="00D42E52"/>
    <w:rsid w:val="00D43AC8"/>
    <w:rsid w:val="00D43C10"/>
    <w:rsid w:val="00D43D05"/>
    <w:rsid w:val="00D44334"/>
    <w:rsid w:val="00D4447C"/>
    <w:rsid w:val="00D44859"/>
    <w:rsid w:val="00D44C91"/>
    <w:rsid w:val="00D456E2"/>
    <w:rsid w:val="00D45A41"/>
    <w:rsid w:val="00D45ADC"/>
    <w:rsid w:val="00D460F1"/>
    <w:rsid w:val="00D46251"/>
    <w:rsid w:val="00D468F2"/>
    <w:rsid w:val="00D472AF"/>
    <w:rsid w:val="00D4761C"/>
    <w:rsid w:val="00D47C8E"/>
    <w:rsid w:val="00D47FF7"/>
    <w:rsid w:val="00D500BD"/>
    <w:rsid w:val="00D503C0"/>
    <w:rsid w:val="00D50917"/>
    <w:rsid w:val="00D51001"/>
    <w:rsid w:val="00D519BB"/>
    <w:rsid w:val="00D51DD0"/>
    <w:rsid w:val="00D5273C"/>
    <w:rsid w:val="00D53636"/>
    <w:rsid w:val="00D536EF"/>
    <w:rsid w:val="00D538D4"/>
    <w:rsid w:val="00D538D8"/>
    <w:rsid w:val="00D54DBF"/>
    <w:rsid w:val="00D5556B"/>
    <w:rsid w:val="00D55628"/>
    <w:rsid w:val="00D55663"/>
    <w:rsid w:val="00D5594A"/>
    <w:rsid w:val="00D56808"/>
    <w:rsid w:val="00D57193"/>
    <w:rsid w:val="00D573B4"/>
    <w:rsid w:val="00D5745E"/>
    <w:rsid w:val="00D57B31"/>
    <w:rsid w:val="00D60692"/>
    <w:rsid w:val="00D6071B"/>
    <w:rsid w:val="00D607FB"/>
    <w:rsid w:val="00D60FA5"/>
    <w:rsid w:val="00D610F3"/>
    <w:rsid w:val="00D6110B"/>
    <w:rsid w:val="00D61148"/>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7A4"/>
    <w:rsid w:val="00D64FD1"/>
    <w:rsid w:val="00D65004"/>
    <w:rsid w:val="00D65096"/>
    <w:rsid w:val="00D6546E"/>
    <w:rsid w:val="00D6569D"/>
    <w:rsid w:val="00D6586A"/>
    <w:rsid w:val="00D65B43"/>
    <w:rsid w:val="00D65C51"/>
    <w:rsid w:val="00D66196"/>
    <w:rsid w:val="00D66B22"/>
    <w:rsid w:val="00D66BCB"/>
    <w:rsid w:val="00D67569"/>
    <w:rsid w:val="00D67BAA"/>
    <w:rsid w:val="00D67EC9"/>
    <w:rsid w:val="00D70537"/>
    <w:rsid w:val="00D7066E"/>
    <w:rsid w:val="00D70792"/>
    <w:rsid w:val="00D70C58"/>
    <w:rsid w:val="00D710A9"/>
    <w:rsid w:val="00D71424"/>
    <w:rsid w:val="00D7153E"/>
    <w:rsid w:val="00D72A3E"/>
    <w:rsid w:val="00D72BC8"/>
    <w:rsid w:val="00D72D57"/>
    <w:rsid w:val="00D7356A"/>
    <w:rsid w:val="00D73B6C"/>
    <w:rsid w:val="00D73C62"/>
    <w:rsid w:val="00D73E90"/>
    <w:rsid w:val="00D747A7"/>
    <w:rsid w:val="00D7587C"/>
    <w:rsid w:val="00D7591E"/>
    <w:rsid w:val="00D75FF5"/>
    <w:rsid w:val="00D765B1"/>
    <w:rsid w:val="00D76EF0"/>
    <w:rsid w:val="00D779E9"/>
    <w:rsid w:val="00D77C22"/>
    <w:rsid w:val="00D77C87"/>
    <w:rsid w:val="00D77DA6"/>
    <w:rsid w:val="00D80648"/>
    <w:rsid w:val="00D809C1"/>
    <w:rsid w:val="00D80B5C"/>
    <w:rsid w:val="00D80D2C"/>
    <w:rsid w:val="00D80DD3"/>
    <w:rsid w:val="00D81894"/>
    <w:rsid w:val="00D82181"/>
    <w:rsid w:val="00D824DF"/>
    <w:rsid w:val="00D82A76"/>
    <w:rsid w:val="00D82C6F"/>
    <w:rsid w:val="00D83191"/>
    <w:rsid w:val="00D831F1"/>
    <w:rsid w:val="00D8336B"/>
    <w:rsid w:val="00D835C6"/>
    <w:rsid w:val="00D835CD"/>
    <w:rsid w:val="00D83BD4"/>
    <w:rsid w:val="00D83BFB"/>
    <w:rsid w:val="00D841D6"/>
    <w:rsid w:val="00D84DD7"/>
    <w:rsid w:val="00D854F7"/>
    <w:rsid w:val="00D86022"/>
    <w:rsid w:val="00D8613A"/>
    <w:rsid w:val="00D862B0"/>
    <w:rsid w:val="00D86B2E"/>
    <w:rsid w:val="00D86BBA"/>
    <w:rsid w:val="00D86DB1"/>
    <w:rsid w:val="00D872C1"/>
    <w:rsid w:val="00D874AE"/>
    <w:rsid w:val="00D87830"/>
    <w:rsid w:val="00D87866"/>
    <w:rsid w:val="00D87A96"/>
    <w:rsid w:val="00D87E3C"/>
    <w:rsid w:val="00D9006A"/>
    <w:rsid w:val="00D901A5"/>
    <w:rsid w:val="00D901FD"/>
    <w:rsid w:val="00D902A0"/>
    <w:rsid w:val="00D902DD"/>
    <w:rsid w:val="00D9044A"/>
    <w:rsid w:val="00D904EC"/>
    <w:rsid w:val="00D907D7"/>
    <w:rsid w:val="00D90BFB"/>
    <w:rsid w:val="00D910FE"/>
    <w:rsid w:val="00D9150D"/>
    <w:rsid w:val="00D91CEB"/>
    <w:rsid w:val="00D91F7E"/>
    <w:rsid w:val="00D9209C"/>
    <w:rsid w:val="00D92719"/>
    <w:rsid w:val="00D92B1C"/>
    <w:rsid w:val="00D931C3"/>
    <w:rsid w:val="00D93E1C"/>
    <w:rsid w:val="00D943AD"/>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779"/>
    <w:rsid w:val="00DA2A2F"/>
    <w:rsid w:val="00DA2BA1"/>
    <w:rsid w:val="00DA41DF"/>
    <w:rsid w:val="00DA42A8"/>
    <w:rsid w:val="00DA49C5"/>
    <w:rsid w:val="00DA4A20"/>
    <w:rsid w:val="00DA4F0F"/>
    <w:rsid w:val="00DA5902"/>
    <w:rsid w:val="00DA6459"/>
    <w:rsid w:val="00DA64FC"/>
    <w:rsid w:val="00DA6961"/>
    <w:rsid w:val="00DA6A1D"/>
    <w:rsid w:val="00DA6F2A"/>
    <w:rsid w:val="00DA70A2"/>
    <w:rsid w:val="00DA75D8"/>
    <w:rsid w:val="00DA7A4B"/>
    <w:rsid w:val="00DA7ACC"/>
    <w:rsid w:val="00DB0F93"/>
    <w:rsid w:val="00DB17F5"/>
    <w:rsid w:val="00DB19B1"/>
    <w:rsid w:val="00DB230F"/>
    <w:rsid w:val="00DB278D"/>
    <w:rsid w:val="00DB2A8D"/>
    <w:rsid w:val="00DB2AD1"/>
    <w:rsid w:val="00DB2F5C"/>
    <w:rsid w:val="00DB38A0"/>
    <w:rsid w:val="00DB3C59"/>
    <w:rsid w:val="00DB3CBC"/>
    <w:rsid w:val="00DB4162"/>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901"/>
    <w:rsid w:val="00DC6BD0"/>
    <w:rsid w:val="00DC6C10"/>
    <w:rsid w:val="00DC71F7"/>
    <w:rsid w:val="00DC7231"/>
    <w:rsid w:val="00DC787B"/>
    <w:rsid w:val="00DC78B2"/>
    <w:rsid w:val="00DD09DC"/>
    <w:rsid w:val="00DD12E2"/>
    <w:rsid w:val="00DD16E7"/>
    <w:rsid w:val="00DD177B"/>
    <w:rsid w:val="00DD1CBF"/>
    <w:rsid w:val="00DD2D60"/>
    <w:rsid w:val="00DD3022"/>
    <w:rsid w:val="00DD319B"/>
    <w:rsid w:val="00DD3361"/>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238"/>
    <w:rsid w:val="00DD735B"/>
    <w:rsid w:val="00DD75DF"/>
    <w:rsid w:val="00DD7833"/>
    <w:rsid w:val="00DE03C3"/>
    <w:rsid w:val="00DE07DE"/>
    <w:rsid w:val="00DE0987"/>
    <w:rsid w:val="00DE09EA"/>
    <w:rsid w:val="00DE0E1F"/>
    <w:rsid w:val="00DE14DB"/>
    <w:rsid w:val="00DE1BB0"/>
    <w:rsid w:val="00DE20CE"/>
    <w:rsid w:val="00DE27B9"/>
    <w:rsid w:val="00DE291C"/>
    <w:rsid w:val="00DE3281"/>
    <w:rsid w:val="00DE32BD"/>
    <w:rsid w:val="00DE4C6A"/>
    <w:rsid w:val="00DE4F04"/>
    <w:rsid w:val="00DE522B"/>
    <w:rsid w:val="00DE55CF"/>
    <w:rsid w:val="00DE5C5D"/>
    <w:rsid w:val="00DE710A"/>
    <w:rsid w:val="00DE79CA"/>
    <w:rsid w:val="00DE7F6D"/>
    <w:rsid w:val="00DF04F9"/>
    <w:rsid w:val="00DF0B12"/>
    <w:rsid w:val="00DF0C0A"/>
    <w:rsid w:val="00DF11CA"/>
    <w:rsid w:val="00DF1784"/>
    <w:rsid w:val="00DF2132"/>
    <w:rsid w:val="00DF2161"/>
    <w:rsid w:val="00DF21D2"/>
    <w:rsid w:val="00DF2488"/>
    <w:rsid w:val="00DF254F"/>
    <w:rsid w:val="00DF26F1"/>
    <w:rsid w:val="00DF27D5"/>
    <w:rsid w:val="00DF2D87"/>
    <w:rsid w:val="00DF2EF3"/>
    <w:rsid w:val="00DF413F"/>
    <w:rsid w:val="00DF41F4"/>
    <w:rsid w:val="00DF439C"/>
    <w:rsid w:val="00DF44B4"/>
    <w:rsid w:val="00DF4642"/>
    <w:rsid w:val="00DF4993"/>
    <w:rsid w:val="00DF4B20"/>
    <w:rsid w:val="00DF4E4F"/>
    <w:rsid w:val="00DF52EB"/>
    <w:rsid w:val="00DF5489"/>
    <w:rsid w:val="00DF54C2"/>
    <w:rsid w:val="00DF5538"/>
    <w:rsid w:val="00DF58D4"/>
    <w:rsid w:val="00DF5DCE"/>
    <w:rsid w:val="00DF5FCB"/>
    <w:rsid w:val="00DF67BA"/>
    <w:rsid w:val="00DF68B6"/>
    <w:rsid w:val="00DF7419"/>
    <w:rsid w:val="00DF7628"/>
    <w:rsid w:val="00E00725"/>
    <w:rsid w:val="00E008B2"/>
    <w:rsid w:val="00E00B08"/>
    <w:rsid w:val="00E00D33"/>
    <w:rsid w:val="00E011D4"/>
    <w:rsid w:val="00E02965"/>
    <w:rsid w:val="00E03055"/>
    <w:rsid w:val="00E03063"/>
    <w:rsid w:val="00E03599"/>
    <w:rsid w:val="00E03B69"/>
    <w:rsid w:val="00E0438E"/>
    <w:rsid w:val="00E04631"/>
    <w:rsid w:val="00E04FDF"/>
    <w:rsid w:val="00E05618"/>
    <w:rsid w:val="00E05786"/>
    <w:rsid w:val="00E05C7D"/>
    <w:rsid w:val="00E05EB7"/>
    <w:rsid w:val="00E0650D"/>
    <w:rsid w:val="00E06B90"/>
    <w:rsid w:val="00E06C46"/>
    <w:rsid w:val="00E06E11"/>
    <w:rsid w:val="00E0707C"/>
    <w:rsid w:val="00E07792"/>
    <w:rsid w:val="00E0783E"/>
    <w:rsid w:val="00E07915"/>
    <w:rsid w:val="00E10B17"/>
    <w:rsid w:val="00E10B2C"/>
    <w:rsid w:val="00E10F3E"/>
    <w:rsid w:val="00E11351"/>
    <w:rsid w:val="00E11BCD"/>
    <w:rsid w:val="00E11F35"/>
    <w:rsid w:val="00E12115"/>
    <w:rsid w:val="00E122D6"/>
    <w:rsid w:val="00E12340"/>
    <w:rsid w:val="00E1279C"/>
    <w:rsid w:val="00E12E8A"/>
    <w:rsid w:val="00E132A2"/>
    <w:rsid w:val="00E135E3"/>
    <w:rsid w:val="00E140DB"/>
    <w:rsid w:val="00E14410"/>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1688"/>
    <w:rsid w:val="00E22111"/>
    <w:rsid w:val="00E222FC"/>
    <w:rsid w:val="00E223D9"/>
    <w:rsid w:val="00E22CB9"/>
    <w:rsid w:val="00E22F11"/>
    <w:rsid w:val="00E23BEA"/>
    <w:rsid w:val="00E24147"/>
    <w:rsid w:val="00E247B4"/>
    <w:rsid w:val="00E2492F"/>
    <w:rsid w:val="00E24F33"/>
    <w:rsid w:val="00E251A2"/>
    <w:rsid w:val="00E25286"/>
    <w:rsid w:val="00E254E5"/>
    <w:rsid w:val="00E254F5"/>
    <w:rsid w:val="00E25896"/>
    <w:rsid w:val="00E25BCE"/>
    <w:rsid w:val="00E269D3"/>
    <w:rsid w:val="00E26A34"/>
    <w:rsid w:val="00E26E66"/>
    <w:rsid w:val="00E27A00"/>
    <w:rsid w:val="00E27A19"/>
    <w:rsid w:val="00E27CF0"/>
    <w:rsid w:val="00E27F2C"/>
    <w:rsid w:val="00E301D1"/>
    <w:rsid w:val="00E30EAD"/>
    <w:rsid w:val="00E30EE0"/>
    <w:rsid w:val="00E30F72"/>
    <w:rsid w:val="00E31B8A"/>
    <w:rsid w:val="00E3206C"/>
    <w:rsid w:val="00E3215F"/>
    <w:rsid w:val="00E32A05"/>
    <w:rsid w:val="00E32BE3"/>
    <w:rsid w:val="00E32E70"/>
    <w:rsid w:val="00E3371C"/>
    <w:rsid w:val="00E34147"/>
    <w:rsid w:val="00E34CB6"/>
    <w:rsid w:val="00E34D35"/>
    <w:rsid w:val="00E3515A"/>
    <w:rsid w:val="00E3585C"/>
    <w:rsid w:val="00E35F9D"/>
    <w:rsid w:val="00E3606E"/>
    <w:rsid w:val="00E368B6"/>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522B"/>
    <w:rsid w:val="00E4591C"/>
    <w:rsid w:val="00E4630A"/>
    <w:rsid w:val="00E46901"/>
    <w:rsid w:val="00E469DD"/>
    <w:rsid w:val="00E46C23"/>
    <w:rsid w:val="00E473E7"/>
    <w:rsid w:val="00E47A98"/>
    <w:rsid w:val="00E47D1E"/>
    <w:rsid w:val="00E50111"/>
    <w:rsid w:val="00E50CB1"/>
    <w:rsid w:val="00E513DD"/>
    <w:rsid w:val="00E5145C"/>
    <w:rsid w:val="00E514AA"/>
    <w:rsid w:val="00E5164B"/>
    <w:rsid w:val="00E516F2"/>
    <w:rsid w:val="00E51954"/>
    <w:rsid w:val="00E52159"/>
    <w:rsid w:val="00E52360"/>
    <w:rsid w:val="00E52857"/>
    <w:rsid w:val="00E5396F"/>
    <w:rsid w:val="00E53C6F"/>
    <w:rsid w:val="00E542B6"/>
    <w:rsid w:val="00E54971"/>
    <w:rsid w:val="00E549B0"/>
    <w:rsid w:val="00E54CA9"/>
    <w:rsid w:val="00E550C7"/>
    <w:rsid w:val="00E55516"/>
    <w:rsid w:val="00E55F48"/>
    <w:rsid w:val="00E562E6"/>
    <w:rsid w:val="00E56586"/>
    <w:rsid w:val="00E5662B"/>
    <w:rsid w:val="00E5721E"/>
    <w:rsid w:val="00E5734B"/>
    <w:rsid w:val="00E57739"/>
    <w:rsid w:val="00E57BBE"/>
    <w:rsid w:val="00E57DCD"/>
    <w:rsid w:val="00E605ED"/>
    <w:rsid w:val="00E60BE7"/>
    <w:rsid w:val="00E60DE1"/>
    <w:rsid w:val="00E60DF1"/>
    <w:rsid w:val="00E61262"/>
    <w:rsid w:val="00E6130D"/>
    <w:rsid w:val="00E614CE"/>
    <w:rsid w:val="00E620C5"/>
    <w:rsid w:val="00E62139"/>
    <w:rsid w:val="00E6239D"/>
    <w:rsid w:val="00E626BE"/>
    <w:rsid w:val="00E62825"/>
    <w:rsid w:val="00E62D73"/>
    <w:rsid w:val="00E62E78"/>
    <w:rsid w:val="00E63879"/>
    <w:rsid w:val="00E63EF1"/>
    <w:rsid w:val="00E63F97"/>
    <w:rsid w:val="00E6422A"/>
    <w:rsid w:val="00E644BF"/>
    <w:rsid w:val="00E6468D"/>
    <w:rsid w:val="00E64788"/>
    <w:rsid w:val="00E64B70"/>
    <w:rsid w:val="00E6537D"/>
    <w:rsid w:val="00E65528"/>
    <w:rsid w:val="00E6553D"/>
    <w:rsid w:val="00E65E5B"/>
    <w:rsid w:val="00E65FE0"/>
    <w:rsid w:val="00E66042"/>
    <w:rsid w:val="00E66F17"/>
    <w:rsid w:val="00E672F0"/>
    <w:rsid w:val="00E67381"/>
    <w:rsid w:val="00E67BA4"/>
    <w:rsid w:val="00E70A71"/>
    <w:rsid w:val="00E70F61"/>
    <w:rsid w:val="00E712F5"/>
    <w:rsid w:val="00E71D0B"/>
    <w:rsid w:val="00E72054"/>
    <w:rsid w:val="00E7246B"/>
    <w:rsid w:val="00E72FBA"/>
    <w:rsid w:val="00E73199"/>
    <w:rsid w:val="00E73266"/>
    <w:rsid w:val="00E7362F"/>
    <w:rsid w:val="00E739B0"/>
    <w:rsid w:val="00E74013"/>
    <w:rsid w:val="00E741AB"/>
    <w:rsid w:val="00E743A9"/>
    <w:rsid w:val="00E74A3E"/>
    <w:rsid w:val="00E74CBF"/>
    <w:rsid w:val="00E74FC7"/>
    <w:rsid w:val="00E75FFA"/>
    <w:rsid w:val="00E76018"/>
    <w:rsid w:val="00E764C6"/>
    <w:rsid w:val="00E776DD"/>
    <w:rsid w:val="00E77CAE"/>
    <w:rsid w:val="00E77DDD"/>
    <w:rsid w:val="00E8018B"/>
    <w:rsid w:val="00E80430"/>
    <w:rsid w:val="00E807E2"/>
    <w:rsid w:val="00E816AF"/>
    <w:rsid w:val="00E81C5F"/>
    <w:rsid w:val="00E81D89"/>
    <w:rsid w:val="00E81E6A"/>
    <w:rsid w:val="00E825EC"/>
    <w:rsid w:val="00E829ED"/>
    <w:rsid w:val="00E82B4E"/>
    <w:rsid w:val="00E83286"/>
    <w:rsid w:val="00E8372C"/>
    <w:rsid w:val="00E83A82"/>
    <w:rsid w:val="00E83CF0"/>
    <w:rsid w:val="00E84126"/>
    <w:rsid w:val="00E84532"/>
    <w:rsid w:val="00E84542"/>
    <w:rsid w:val="00E84621"/>
    <w:rsid w:val="00E846AF"/>
    <w:rsid w:val="00E849CE"/>
    <w:rsid w:val="00E856DD"/>
    <w:rsid w:val="00E85A14"/>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404C"/>
    <w:rsid w:val="00E95021"/>
    <w:rsid w:val="00E95025"/>
    <w:rsid w:val="00E95227"/>
    <w:rsid w:val="00E95576"/>
    <w:rsid w:val="00E9636B"/>
    <w:rsid w:val="00E96576"/>
    <w:rsid w:val="00E96D09"/>
    <w:rsid w:val="00E96FED"/>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C44"/>
    <w:rsid w:val="00EA4D19"/>
    <w:rsid w:val="00EA4F8A"/>
    <w:rsid w:val="00EA57A3"/>
    <w:rsid w:val="00EA5A7F"/>
    <w:rsid w:val="00EA5C9A"/>
    <w:rsid w:val="00EA660E"/>
    <w:rsid w:val="00EA6C70"/>
    <w:rsid w:val="00EA7530"/>
    <w:rsid w:val="00EA7BF6"/>
    <w:rsid w:val="00EA7C61"/>
    <w:rsid w:val="00EB0092"/>
    <w:rsid w:val="00EB042B"/>
    <w:rsid w:val="00EB1712"/>
    <w:rsid w:val="00EB1E86"/>
    <w:rsid w:val="00EB2307"/>
    <w:rsid w:val="00EB3226"/>
    <w:rsid w:val="00EB3564"/>
    <w:rsid w:val="00EB38F4"/>
    <w:rsid w:val="00EB3C9C"/>
    <w:rsid w:val="00EB3DBF"/>
    <w:rsid w:val="00EB3EB1"/>
    <w:rsid w:val="00EB3F8C"/>
    <w:rsid w:val="00EB4036"/>
    <w:rsid w:val="00EB4B1A"/>
    <w:rsid w:val="00EB52AF"/>
    <w:rsid w:val="00EB5537"/>
    <w:rsid w:val="00EB5940"/>
    <w:rsid w:val="00EB5F11"/>
    <w:rsid w:val="00EB61ED"/>
    <w:rsid w:val="00EB65AC"/>
    <w:rsid w:val="00EB6BC8"/>
    <w:rsid w:val="00EB74D6"/>
    <w:rsid w:val="00EB7608"/>
    <w:rsid w:val="00EB760C"/>
    <w:rsid w:val="00EC07D1"/>
    <w:rsid w:val="00EC08F4"/>
    <w:rsid w:val="00EC0A69"/>
    <w:rsid w:val="00EC0D4A"/>
    <w:rsid w:val="00EC1A00"/>
    <w:rsid w:val="00EC1C96"/>
    <w:rsid w:val="00EC3971"/>
    <w:rsid w:val="00EC39A2"/>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9D9"/>
    <w:rsid w:val="00ED0C6B"/>
    <w:rsid w:val="00ED0EAE"/>
    <w:rsid w:val="00ED0F86"/>
    <w:rsid w:val="00ED1197"/>
    <w:rsid w:val="00ED12C1"/>
    <w:rsid w:val="00ED1FE7"/>
    <w:rsid w:val="00ED23BA"/>
    <w:rsid w:val="00ED2657"/>
    <w:rsid w:val="00ED2A41"/>
    <w:rsid w:val="00ED2EB8"/>
    <w:rsid w:val="00ED34F6"/>
    <w:rsid w:val="00ED35C0"/>
    <w:rsid w:val="00ED3911"/>
    <w:rsid w:val="00ED3DA0"/>
    <w:rsid w:val="00ED42F0"/>
    <w:rsid w:val="00ED477D"/>
    <w:rsid w:val="00ED47B6"/>
    <w:rsid w:val="00ED4E4B"/>
    <w:rsid w:val="00ED5115"/>
    <w:rsid w:val="00ED5179"/>
    <w:rsid w:val="00ED5589"/>
    <w:rsid w:val="00ED57CE"/>
    <w:rsid w:val="00ED5887"/>
    <w:rsid w:val="00ED5C19"/>
    <w:rsid w:val="00ED5F50"/>
    <w:rsid w:val="00ED607E"/>
    <w:rsid w:val="00ED6202"/>
    <w:rsid w:val="00ED635F"/>
    <w:rsid w:val="00ED644A"/>
    <w:rsid w:val="00ED657F"/>
    <w:rsid w:val="00ED6A0C"/>
    <w:rsid w:val="00ED6D45"/>
    <w:rsid w:val="00ED744E"/>
    <w:rsid w:val="00ED750B"/>
    <w:rsid w:val="00ED7CF4"/>
    <w:rsid w:val="00ED7D94"/>
    <w:rsid w:val="00EE081C"/>
    <w:rsid w:val="00EE0BDC"/>
    <w:rsid w:val="00EE0CC9"/>
    <w:rsid w:val="00EE10E5"/>
    <w:rsid w:val="00EE1603"/>
    <w:rsid w:val="00EE1A55"/>
    <w:rsid w:val="00EE2153"/>
    <w:rsid w:val="00EE36B2"/>
    <w:rsid w:val="00EE3A69"/>
    <w:rsid w:val="00EE3D13"/>
    <w:rsid w:val="00EE3D35"/>
    <w:rsid w:val="00EE3EBB"/>
    <w:rsid w:val="00EE4997"/>
    <w:rsid w:val="00EE4AFC"/>
    <w:rsid w:val="00EE61AD"/>
    <w:rsid w:val="00EE6A67"/>
    <w:rsid w:val="00EE6E5F"/>
    <w:rsid w:val="00EE6EF4"/>
    <w:rsid w:val="00EE782E"/>
    <w:rsid w:val="00EE78DF"/>
    <w:rsid w:val="00EE7946"/>
    <w:rsid w:val="00EE7CAB"/>
    <w:rsid w:val="00EF00BE"/>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7639"/>
    <w:rsid w:val="00F076EE"/>
    <w:rsid w:val="00F078A2"/>
    <w:rsid w:val="00F078CD"/>
    <w:rsid w:val="00F07A4A"/>
    <w:rsid w:val="00F07ADB"/>
    <w:rsid w:val="00F10954"/>
    <w:rsid w:val="00F11097"/>
    <w:rsid w:val="00F11189"/>
    <w:rsid w:val="00F11349"/>
    <w:rsid w:val="00F11738"/>
    <w:rsid w:val="00F11892"/>
    <w:rsid w:val="00F11CCD"/>
    <w:rsid w:val="00F124C4"/>
    <w:rsid w:val="00F128E3"/>
    <w:rsid w:val="00F12FE6"/>
    <w:rsid w:val="00F1306F"/>
    <w:rsid w:val="00F13416"/>
    <w:rsid w:val="00F13590"/>
    <w:rsid w:val="00F13B6C"/>
    <w:rsid w:val="00F13EF6"/>
    <w:rsid w:val="00F13F1F"/>
    <w:rsid w:val="00F14412"/>
    <w:rsid w:val="00F14445"/>
    <w:rsid w:val="00F1473E"/>
    <w:rsid w:val="00F15553"/>
    <w:rsid w:val="00F15559"/>
    <w:rsid w:val="00F159B8"/>
    <w:rsid w:val="00F16146"/>
    <w:rsid w:val="00F16698"/>
    <w:rsid w:val="00F169D7"/>
    <w:rsid w:val="00F1756F"/>
    <w:rsid w:val="00F204AA"/>
    <w:rsid w:val="00F20DF0"/>
    <w:rsid w:val="00F210A1"/>
    <w:rsid w:val="00F21378"/>
    <w:rsid w:val="00F21940"/>
    <w:rsid w:val="00F21A36"/>
    <w:rsid w:val="00F21E4C"/>
    <w:rsid w:val="00F21F1B"/>
    <w:rsid w:val="00F2284B"/>
    <w:rsid w:val="00F22851"/>
    <w:rsid w:val="00F229EB"/>
    <w:rsid w:val="00F233FC"/>
    <w:rsid w:val="00F23E78"/>
    <w:rsid w:val="00F23EA0"/>
    <w:rsid w:val="00F24333"/>
    <w:rsid w:val="00F245A2"/>
    <w:rsid w:val="00F247C5"/>
    <w:rsid w:val="00F248B9"/>
    <w:rsid w:val="00F24944"/>
    <w:rsid w:val="00F24C06"/>
    <w:rsid w:val="00F24DDE"/>
    <w:rsid w:val="00F25298"/>
    <w:rsid w:val="00F25616"/>
    <w:rsid w:val="00F25B71"/>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23F"/>
    <w:rsid w:val="00F35840"/>
    <w:rsid w:val="00F3585E"/>
    <w:rsid w:val="00F35D9B"/>
    <w:rsid w:val="00F35FDF"/>
    <w:rsid w:val="00F368D7"/>
    <w:rsid w:val="00F36C78"/>
    <w:rsid w:val="00F375AE"/>
    <w:rsid w:val="00F40403"/>
    <w:rsid w:val="00F40AB4"/>
    <w:rsid w:val="00F41112"/>
    <w:rsid w:val="00F411B4"/>
    <w:rsid w:val="00F41594"/>
    <w:rsid w:val="00F4185B"/>
    <w:rsid w:val="00F418D3"/>
    <w:rsid w:val="00F42107"/>
    <w:rsid w:val="00F428AC"/>
    <w:rsid w:val="00F42A49"/>
    <w:rsid w:val="00F42A7A"/>
    <w:rsid w:val="00F42EFD"/>
    <w:rsid w:val="00F43039"/>
    <w:rsid w:val="00F440C9"/>
    <w:rsid w:val="00F440EE"/>
    <w:rsid w:val="00F44818"/>
    <w:rsid w:val="00F451F3"/>
    <w:rsid w:val="00F4541A"/>
    <w:rsid w:val="00F45C9E"/>
    <w:rsid w:val="00F45CA1"/>
    <w:rsid w:val="00F46526"/>
    <w:rsid w:val="00F47012"/>
    <w:rsid w:val="00F47307"/>
    <w:rsid w:val="00F4763B"/>
    <w:rsid w:val="00F47BB9"/>
    <w:rsid w:val="00F47E7E"/>
    <w:rsid w:val="00F501F3"/>
    <w:rsid w:val="00F5023D"/>
    <w:rsid w:val="00F50C6C"/>
    <w:rsid w:val="00F50F92"/>
    <w:rsid w:val="00F51056"/>
    <w:rsid w:val="00F51676"/>
    <w:rsid w:val="00F52A74"/>
    <w:rsid w:val="00F52E42"/>
    <w:rsid w:val="00F531E0"/>
    <w:rsid w:val="00F534CD"/>
    <w:rsid w:val="00F534E4"/>
    <w:rsid w:val="00F536DF"/>
    <w:rsid w:val="00F53818"/>
    <w:rsid w:val="00F538E5"/>
    <w:rsid w:val="00F53D55"/>
    <w:rsid w:val="00F53F43"/>
    <w:rsid w:val="00F54144"/>
    <w:rsid w:val="00F54320"/>
    <w:rsid w:val="00F546D3"/>
    <w:rsid w:val="00F54ACF"/>
    <w:rsid w:val="00F54D7B"/>
    <w:rsid w:val="00F55384"/>
    <w:rsid w:val="00F5592B"/>
    <w:rsid w:val="00F55E20"/>
    <w:rsid w:val="00F560C2"/>
    <w:rsid w:val="00F560F9"/>
    <w:rsid w:val="00F56360"/>
    <w:rsid w:val="00F568C1"/>
    <w:rsid w:val="00F569C8"/>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2154"/>
    <w:rsid w:val="00F62FAC"/>
    <w:rsid w:val="00F630AA"/>
    <w:rsid w:val="00F63E68"/>
    <w:rsid w:val="00F63EC8"/>
    <w:rsid w:val="00F6440A"/>
    <w:rsid w:val="00F64D45"/>
    <w:rsid w:val="00F64D52"/>
    <w:rsid w:val="00F64F51"/>
    <w:rsid w:val="00F652DA"/>
    <w:rsid w:val="00F65345"/>
    <w:rsid w:val="00F655CD"/>
    <w:rsid w:val="00F658E4"/>
    <w:rsid w:val="00F65936"/>
    <w:rsid w:val="00F65C86"/>
    <w:rsid w:val="00F66384"/>
    <w:rsid w:val="00F663C4"/>
    <w:rsid w:val="00F6666A"/>
    <w:rsid w:val="00F667EF"/>
    <w:rsid w:val="00F67155"/>
    <w:rsid w:val="00F672D7"/>
    <w:rsid w:val="00F674E3"/>
    <w:rsid w:val="00F67C84"/>
    <w:rsid w:val="00F700B6"/>
    <w:rsid w:val="00F7012D"/>
    <w:rsid w:val="00F7061C"/>
    <w:rsid w:val="00F70890"/>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6D5"/>
    <w:rsid w:val="00F83F67"/>
    <w:rsid w:val="00F84461"/>
    <w:rsid w:val="00F85101"/>
    <w:rsid w:val="00F851C4"/>
    <w:rsid w:val="00F85475"/>
    <w:rsid w:val="00F858E0"/>
    <w:rsid w:val="00F864E7"/>
    <w:rsid w:val="00F8670F"/>
    <w:rsid w:val="00F86963"/>
    <w:rsid w:val="00F87086"/>
    <w:rsid w:val="00F90134"/>
    <w:rsid w:val="00F907C7"/>
    <w:rsid w:val="00F9198D"/>
    <w:rsid w:val="00F91B15"/>
    <w:rsid w:val="00F91B7E"/>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97"/>
    <w:rsid w:val="00FA4ED6"/>
    <w:rsid w:val="00FA4FD7"/>
    <w:rsid w:val="00FA5750"/>
    <w:rsid w:val="00FA5874"/>
    <w:rsid w:val="00FA6476"/>
    <w:rsid w:val="00FA6A95"/>
    <w:rsid w:val="00FA6E13"/>
    <w:rsid w:val="00FA70CC"/>
    <w:rsid w:val="00FA7316"/>
    <w:rsid w:val="00FA77D4"/>
    <w:rsid w:val="00FA798A"/>
    <w:rsid w:val="00FA7E20"/>
    <w:rsid w:val="00FB0FF2"/>
    <w:rsid w:val="00FB18B5"/>
    <w:rsid w:val="00FB197F"/>
    <w:rsid w:val="00FB23DD"/>
    <w:rsid w:val="00FB2830"/>
    <w:rsid w:val="00FB312F"/>
    <w:rsid w:val="00FB35C3"/>
    <w:rsid w:val="00FB409D"/>
    <w:rsid w:val="00FB4272"/>
    <w:rsid w:val="00FB546C"/>
    <w:rsid w:val="00FB580C"/>
    <w:rsid w:val="00FB584F"/>
    <w:rsid w:val="00FB5D61"/>
    <w:rsid w:val="00FB6343"/>
    <w:rsid w:val="00FB6A75"/>
    <w:rsid w:val="00FB6BF7"/>
    <w:rsid w:val="00FB746B"/>
    <w:rsid w:val="00FB74A0"/>
    <w:rsid w:val="00FB7D96"/>
    <w:rsid w:val="00FC0142"/>
    <w:rsid w:val="00FC03A1"/>
    <w:rsid w:val="00FC0623"/>
    <w:rsid w:val="00FC1D06"/>
    <w:rsid w:val="00FC1F16"/>
    <w:rsid w:val="00FC1FB3"/>
    <w:rsid w:val="00FC2855"/>
    <w:rsid w:val="00FC2977"/>
    <w:rsid w:val="00FC317B"/>
    <w:rsid w:val="00FC3AF0"/>
    <w:rsid w:val="00FC3C61"/>
    <w:rsid w:val="00FC3C67"/>
    <w:rsid w:val="00FC3CCA"/>
    <w:rsid w:val="00FC42C3"/>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D0F80"/>
    <w:rsid w:val="00FD1149"/>
    <w:rsid w:val="00FD19A1"/>
    <w:rsid w:val="00FD2043"/>
    <w:rsid w:val="00FD20F4"/>
    <w:rsid w:val="00FD245D"/>
    <w:rsid w:val="00FD296C"/>
    <w:rsid w:val="00FD315A"/>
    <w:rsid w:val="00FD31A5"/>
    <w:rsid w:val="00FD3406"/>
    <w:rsid w:val="00FD3499"/>
    <w:rsid w:val="00FD370A"/>
    <w:rsid w:val="00FD376D"/>
    <w:rsid w:val="00FD3BEE"/>
    <w:rsid w:val="00FD3D3D"/>
    <w:rsid w:val="00FD4795"/>
    <w:rsid w:val="00FD49B4"/>
    <w:rsid w:val="00FD4B84"/>
    <w:rsid w:val="00FD5F8B"/>
    <w:rsid w:val="00FD61E3"/>
    <w:rsid w:val="00FD6751"/>
    <w:rsid w:val="00FD6D64"/>
    <w:rsid w:val="00FD701C"/>
    <w:rsid w:val="00FD76D9"/>
    <w:rsid w:val="00FD78CB"/>
    <w:rsid w:val="00FD7DCF"/>
    <w:rsid w:val="00FD7F1A"/>
    <w:rsid w:val="00FE00DF"/>
    <w:rsid w:val="00FE01E9"/>
    <w:rsid w:val="00FE0888"/>
    <w:rsid w:val="00FE0AF7"/>
    <w:rsid w:val="00FE1448"/>
    <w:rsid w:val="00FE1B15"/>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E29"/>
    <w:rsid w:val="00FE72AE"/>
    <w:rsid w:val="00FE7BC4"/>
    <w:rsid w:val="00FF0A09"/>
    <w:rsid w:val="00FF0BE3"/>
    <w:rsid w:val="00FF0BF3"/>
    <w:rsid w:val="00FF11C6"/>
    <w:rsid w:val="00FF1384"/>
    <w:rsid w:val="00FF1B34"/>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6A50"/>
    <w:rsid w:val="00FF6D0F"/>
    <w:rsid w:val="00FF74EF"/>
    <w:rsid w:val="00FF75FD"/>
    <w:rsid w:val="00FF77F8"/>
    <w:rsid w:val="00FF786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style="mso-position-horizontal-relative:page;mso-position-vertical-relative:page" stroke="f">
      <v:stroke on="f"/>
      <o:colormru v:ext="edit" colors="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1" w:unhideWhenUsed="1" w:qFormat="1"/>
    <w:lsdException w:name="List Continue 2" w:semiHidden="1" w:uiPriority="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AB8"/>
  </w:style>
  <w:style w:type="paragraph" w:styleId="Heading1">
    <w:name w:val="heading 1"/>
    <w:basedOn w:val="Normal"/>
    <w:next w:val="BodyText"/>
    <w:link w:val="Heading1Char"/>
    <w:qFormat/>
    <w:rsid w:val="00321955"/>
    <w:pPr>
      <w:keepNext/>
      <w:keepLines/>
      <w:numPr>
        <w:numId w:val="7"/>
      </w:numPr>
      <w:spacing w:before="300" w:after="360" w:line="440" w:lineRule="exact"/>
      <w:outlineLvl w:val="0"/>
    </w:pPr>
    <w:rPr>
      <w:b/>
      <w:bCs/>
      <w:color w:val="00B2A9" w:themeColor="text2"/>
      <w:kern w:val="32"/>
      <w:sz w:val="40"/>
      <w:szCs w:val="32"/>
    </w:rPr>
  </w:style>
  <w:style w:type="paragraph" w:styleId="Heading2">
    <w:name w:val="heading 2"/>
    <w:basedOn w:val="Normal"/>
    <w:next w:val="BodyText"/>
    <w:link w:val="Heading2Char"/>
    <w:qFormat/>
    <w:rsid w:val="00DA2779"/>
    <w:pPr>
      <w:keepNext/>
      <w:keepLines/>
      <w:numPr>
        <w:ilvl w:val="1"/>
        <w:numId w:val="7"/>
      </w:numPr>
      <w:tabs>
        <w:tab w:val="left" w:pos="1418"/>
        <w:tab w:val="left" w:pos="1701"/>
        <w:tab w:val="left" w:pos="1985"/>
      </w:tabs>
      <w:spacing w:before="240" w:after="100" w:line="280" w:lineRule="exact"/>
      <w:outlineLvl w:val="1"/>
    </w:pPr>
    <w:rPr>
      <w:b/>
      <w:bCs/>
      <w:iCs/>
      <w:color w:val="00B2A9" w:themeColor="text2"/>
      <w:kern w:val="20"/>
      <w:sz w:val="24"/>
      <w:szCs w:val="28"/>
    </w:rPr>
  </w:style>
  <w:style w:type="paragraph" w:styleId="Heading3">
    <w:name w:val="heading 3"/>
    <w:basedOn w:val="Normal"/>
    <w:next w:val="BodyText"/>
    <w:link w:val="Heading3Char"/>
    <w:qFormat/>
    <w:rsid w:val="00DA2779"/>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DA2779"/>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DA2779"/>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text2"/>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text2"/>
      <w:sz w:val="40"/>
    </w:rPr>
  </w:style>
  <w:style w:type="paragraph" w:styleId="Heading9">
    <w:name w:val="heading 9"/>
    <w:aliases w:val="Appendix Heading 1"/>
    <w:basedOn w:val="Normal"/>
    <w:next w:val="BodyText"/>
    <w:link w:val="Heading9Char"/>
    <w:uiPriority w:val="1"/>
    <w:rsid w:val="000758E3"/>
    <w:pPr>
      <w:keepNext/>
      <w:keepLines/>
      <w:tabs>
        <w:tab w:val="left" w:pos="1559"/>
        <w:tab w:val="left" w:pos="1843"/>
        <w:tab w:val="left" w:pos="2126"/>
        <w:tab w:val="left" w:pos="2410"/>
      </w:tabs>
      <w:spacing w:before="100" w:after="100" w:line="280" w:lineRule="exact"/>
      <w:outlineLvl w:val="8"/>
    </w:pPr>
    <w:rPr>
      <w:b/>
      <w:color w:val="00B2A9"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561E6"/>
    <w:pPr>
      <w:spacing w:line="240" w:lineRule="auto"/>
    </w:pPr>
  </w:style>
  <w:style w:type="paragraph" w:styleId="Footer">
    <w:name w:val="footer"/>
    <w:basedOn w:val="Normal"/>
    <w:link w:val="FooterChar"/>
    <w:rsid w:val="00F83203"/>
    <w:pPr>
      <w:spacing w:line="200" w:lineRule="atLeast"/>
    </w:pPr>
    <w:rPr>
      <w:sz w:val="16"/>
    </w:rPr>
  </w:style>
  <w:style w:type="paragraph" w:customStyle="1" w:styleId="xDisclaimertext3">
    <w:name w:val="xDisclaimer text 3"/>
    <w:basedOn w:val="xDisclaimerText"/>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rsid w:val="00F83203"/>
    <w:pPr>
      <w:spacing w:line="200" w:lineRule="atLeast"/>
      <w:jc w:val="right"/>
    </w:pPr>
    <w:rPr>
      <w:spacing w:val="2"/>
      <w:sz w:val="16"/>
    </w:rPr>
  </w:style>
  <w:style w:type="table" w:styleId="TableGrid">
    <w:name w:val="Table Grid"/>
    <w:basedOn w:val="TableNormal"/>
    <w:rsid w:val="00BB1F66"/>
    <w:pPr>
      <w:spacing w:before="60" w:after="60" w:line="220" w:lineRule="atLeast"/>
      <w:ind w:left="113" w:right="113"/>
    </w:pPr>
    <w:rPr>
      <w:rFonts w:cs="Times New Roman"/>
      <w:sz w:val="18"/>
    </w:rPr>
    <w:tblPr>
      <w:tblStyleColBandSize w:val="1"/>
      <w:tblBorders>
        <w:top w:val="single" w:sz="8" w:space="0" w:color="00B2A9" w:themeColor="text2"/>
        <w:bottom w:val="single" w:sz="8" w:space="0" w:color="00B2A9" w:themeColor="text2"/>
        <w:insideH w:val="single" w:sz="8" w:space="0" w:color="00B2A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00B2A9" w:themeFill="text2"/>
      </w:tcPr>
    </w:tblStylePr>
    <w:tblStylePr w:type="lastRow">
      <w:rPr>
        <w:b w:val="0"/>
      </w:rPr>
    </w:tblStylePr>
    <w:tblStylePr w:type="lastCol">
      <w:pPr>
        <w:jc w:val="left"/>
      </w:pPr>
    </w:tblStylePr>
    <w:tblStylePr w:type="band1Vert">
      <w:tblPr/>
      <w:tcPr>
        <w:shd w:val="clear" w:color="auto" w:fill="E5F7F6" w:themeFill="background2"/>
      </w:tcPr>
    </w:tblStylePr>
    <w:tblStylePr w:type="nwCell">
      <w:pPr>
        <w:jc w:val="left"/>
      </w:pPr>
      <w:tblPr/>
      <w:tcPr>
        <w:vAlign w:val="center"/>
      </w:tcPr>
    </w:tblStylePr>
  </w:style>
  <w:style w:type="paragraph" w:customStyle="1" w:styleId="FooterEven">
    <w:name w:val="Footer Even"/>
    <w:next w:val="Footer"/>
    <w:rsid w:val="00F83203"/>
    <w:pPr>
      <w:spacing w:line="200" w:lineRule="atLeast"/>
    </w:pPr>
    <w:rPr>
      <w:sz w:val="16"/>
    </w:rPr>
  </w:style>
  <w:style w:type="character" w:customStyle="1" w:styleId="FooterChar">
    <w:name w:val="Footer Char"/>
    <w:basedOn w:val="DefaultParagraphFont"/>
    <w:link w:val="Footer"/>
    <w:rsid w:val="00F83203"/>
    <w:rPr>
      <w:sz w:val="16"/>
    </w:rPr>
  </w:style>
  <w:style w:type="paragraph" w:customStyle="1" w:styleId="FooterOddPageNumber">
    <w:name w:val="Footer Odd Page Number"/>
    <w:basedOn w:val="FooterOdd"/>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4"/>
      </w:numPr>
      <w:spacing w:before="120" w:after="120"/>
    </w:pPr>
  </w:style>
  <w:style w:type="paragraph" w:styleId="ListNumber2">
    <w:name w:val="List Number 2"/>
    <w:basedOn w:val="Normal"/>
    <w:qFormat/>
    <w:rsid w:val="00781566"/>
    <w:pPr>
      <w:numPr>
        <w:ilvl w:val="1"/>
        <w:numId w:val="4"/>
      </w:numPr>
      <w:spacing w:before="120" w:after="120"/>
    </w:pPr>
  </w:style>
  <w:style w:type="paragraph" w:styleId="ListNumber3">
    <w:name w:val="List Number 3"/>
    <w:basedOn w:val="Normal"/>
    <w:qFormat/>
    <w:rsid w:val="00781566"/>
    <w:pPr>
      <w:numPr>
        <w:ilvl w:val="2"/>
        <w:numId w:val="4"/>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uiPriority w:val="99"/>
    <w:rsid w:val="004561E6"/>
    <w:rPr>
      <w:color w:val="auto"/>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86233C"/>
    <w:pPr>
      <w:spacing w:before="60" w:after="120"/>
    </w:pPr>
    <w:rPr>
      <w:rFonts w:cs="Times New Roman"/>
      <w:lang w:eastAsia="en-US"/>
    </w:rPr>
  </w:style>
  <w:style w:type="character" w:customStyle="1" w:styleId="BodyTextChar">
    <w:name w:val="Body Text Char"/>
    <w:basedOn w:val="DefaultParagraphFont"/>
    <w:link w:val="BodyText"/>
    <w:rsid w:val="0086233C"/>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color w:val="FFFFFF"/>
    </w:rPr>
  </w:style>
  <w:style w:type="character" w:customStyle="1" w:styleId="Superscript">
    <w:name w:val="Superscript"/>
    <w:semiHidden/>
    <w:rsid w:val="0045714E"/>
    <w:rPr>
      <w:vertAlign w:val="superscript"/>
    </w:rPr>
  </w:style>
  <w:style w:type="character" w:styleId="Hyperlink">
    <w:name w:val="Hyperlink"/>
    <w:basedOn w:val="DefaultParagraphFont"/>
    <w:uiPriority w:val="99"/>
    <w:unhideWhenUsed/>
    <w:rsid w:val="00502E1D"/>
    <w:rPr>
      <w:color w:val="auto"/>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4D4063"/>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1748A0"/>
    <w:pPr>
      <w:numPr>
        <w:ilvl w:val="1"/>
      </w:numPr>
      <w:spacing w:line="360" w:lineRule="exact"/>
      <w:jc w:val="right"/>
    </w:pPr>
    <w:rPr>
      <w:rFonts w:asciiTheme="majorHAnsi" w:eastAsiaTheme="majorEastAsia" w:hAnsiTheme="majorHAnsi" w:cstheme="majorBidi"/>
      <w:iCs/>
      <w:color w:val="FFFFFF"/>
      <w:sz w:val="32"/>
      <w:szCs w:val="24"/>
    </w:rPr>
  </w:style>
  <w:style w:type="character" w:customStyle="1" w:styleId="SubtitleChar">
    <w:name w:val="Subtitle Char"/>
    <w:basedOn w:val="DefaultParagraphFont"/>
    <w:link w:val="Subtitle"/>
    <w:uiPriority w:val="99"/>
    <w:rsid w:val="001748A0"/>
    <w:rPr>
      <w:rFonts w:asciiTheme="majorHAnsi" w:eastAsiaTheme="majorEastAsia" w:hAnsiTheme="majorHAnsi" w:cstheme="majorBidi"/>
      <w:iCs/>
      <w:color w:val="FFFFFF"/>
      <w:sz w:val="32"/>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DA2779"/>
    <w:rPr>
      <w:rFonts w:asciiTheme="majorHAnsi" w:eastAsiaTheme="majorEastAsia" w:hAnsiTheme="majorHAnsi" w:cstheme="majorBidi"/>
      <w:b/>
      <w:bCs/>
      <w:i/>
      <w:iCs/>
      <w:color w:val="494847"/>
    </w:rPr>
  </w:style>
  <w:style w:type="paragraph" w:customStyle="1" w:styleId="xDisclaimerHeading">
    <w:name w:val="xDisclaimer Heading"/>
    <w:basedOn w:val="Normal"/>
    <w:rsid w:val="0086233C"/>
    <w:pPr>
      <w:spacing w:before="170" w:after="20" w:line="170" w:lineRule="atLeast"/>
    </w:pPr>
    <w:rPr>
      <w:b/>
      <w:sz w:val="16"/>
    </w:rPr>
  </w:style>
  <w:style w:type="paragraph" w:styleId="Title">
    <w:name w:val="Title"/>
    <w:basedOn w:val="Normal"/>
    <w:next w:val="Normal"/>
    <w:link w:val="TitleChar"/>
    <w:uiPriority w:val="99"/>
    <w:rsid w:val="002C2E8E"/>
    <w:pPr>
      <w:spacing w:after="360" w:line="600" w:lineRule="exact"/>
      <w:jc w:val="right"/>
    </w:pPr>
    <w:rPr>
      <w:rFonts w:asciiTheme="majorHAnsi" w:eastAsiaTheme="majorEastAsia" w:hAnsiTheme="majorHAnsi" w:cstheme="majorBidi"/>
      <w:b/>
      <w:color w:val="FFFFFF"/>
      <w:spacing w:val="-2"/>
      <w:sz w:val="54"/>
      <w:szCs w:val="52"/>
    </w:rPr>
  </w:style>
  <w:style w:type="character" w:customStyle="1" w:styleId="TitleChar">
    <w:name w:val="Title Char"/>
    <w:basedOn w:val="DefaultParagraphFont"/>
    <w:link w:val="Title"/>
    <w:uiPriority w:val="99"/>
    <w:rsid w:val="000758E3"/>
    <w:rPr>
      <w:rFonts w:asciiTheme="majorHAnsi" w:eastAsiaTheme="majorEastAsia" w:hAnsiTheme="majorHAnsi" w:cstheme="majorBidi"/>
      <w:b/>
      <w:color w:val="FFFFFF"/>
      <w:spacing w:val="-2"/>
      <w:sz w:val="54"/>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rsid w:val="00887CC1"/>
    <w:pPr>
      <w:tabs>
        <w:tab w:val="right" w:leader="dot" w:pos="9582"/>
      </w:tabs>
      <w:spacing w:before="120" w:after="60"/>
      <w:ind w:right="851"/>
    </w:pPr>
    <w:rPr>
      <w:b/>
      <w:noProof/>
      <w:color w:val="00B2A9" w:themeColor="text2"/>
      <w:szCs w:val="24"/>
    </w:rPr>
  </w:style>
  <w:style w:type="paragraph" w:styleId="TOCHeading">
    <w:name w:val="TOC Heading"/>
    <w:basedOn w:val="Normal"/>
    <w:uiPriority w:val="99"/>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00B2A9" w:themeColor="text2"/>
      <w:sz w:val="40"/>
      <w:szCs w:val="40"/>
    </w:rPr>
  </w:style>
  <w:style w:type="paragraph" w:styleId="TOC2">
    <w:name w:val="toc 2"/>
    <w:basedOn w:val="Normal"/>
    <w:next w:val="Normal"/>
    <w:uiPriority w:val="39"/>
    <w:rsid w:val="00887CC1"/>
    <w:pPr>
      <w:tabs>
        <w:tab w:val="right" w:leader="dot" w:pos="9582"/>
      </w:tabs>
      <w:spacing w:before="120" w:after="60"/>
      <w:ind w:right="851"/>
    </w:pPr>
    <w:rPr>
      <w:b/>
      <w:noProof/>
      <w:szCs w:val="28"/>
    </w:rPr>
  </w:style>
  <w:style w:type="paragraph" w:styleId="TOC3">
    <w:name w:val="toc 3"/>
    <w:basedOn w:val="Normal"/>
    <w:next w:val="Normal"/>
    <w:uiPriority w:val="39"/>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rsid w:val="00096B2D"/>
    <w:pPr>
      <w:keepNext/>
      <w:tabs>
        <w:tab w:val="left" w:pos="2268"/>
      </w:tabs>
      <w:spacing w:before="240" w:after="60"/>
    </w:pPr>
    <w:rPr>
      <w:b/>
      <w:color w:val="00B2A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rsid w:val="000758E3"/>
    <w:rPr>
      <w:b/>
      <w:color w:val="00B2A9" w:themeColor="text2"/>
      <w:sz w:val="24"/>
    </w:rPr>
  </w:style>
  <w:style w:type="paragraph" w:customStyle="1" w:styleId="AppendixHeading3">
    <w:name w:val="Appendix Heading 3"/>
    <w:basedOn w:val="Normal"/>
    <w:next w:val="BodyText"/>
    <w:uiPriority w:val="2"/>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rsid w:val="00807FD2"/>
    <w:pPr>
      <w:tabs>
        <w:tab w:val="right" w:pos="9582"/>
      </w:tabs>
      <w:spacing w:before="240" w:after="60"/>
      <w:ind w:right="851"/>
    </w:pPr>
    <w:rPr>
      <w:b/>
      <w:color w:val="00B2A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rsid w:val="00173F6E"/>
    <w:pPr>
      <w:tabs>
        <w:tab w:val="right" w:leader="dot" w:pos="9582"/>
      </w:tabs>
      <w:spacing w:before="120" w:after="60"/>
      <w:ind w:right="851"/>
    </w:pPr>
    <w:rPr>
      <w:b/>
      <w:color w:val="00B2A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rsid w:val="000758E3"/>
    <w:rPr>
      <w:rFonts w:asciiTheme="majorHAnsi" w:eastAsiaTheme="majorEastAsia" w:hAnsiTheme="majorHAnsi" w:cstheme="majorBidi"/>
      <w:b/>
      <w:color w:val="00B2A9" w:themeColor="text2"/>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text2"/>
    </w:rPr>
  </w:style>
  <w:style w:type="character" w:customStyle="1" w:styleId="Heading5Char">
    <w:name w:val="Heading 5 Char"/>
    <w:basedOn w:val="DefaultParagraphFont"/>
    <w:link w:val="Heading5"/>
    <w:rsid w:val="00DA2779"/>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00B2A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E5F7F6"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E5F7F6"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rsid w:val="009363B5"/>
    <w:pPr>
      <w:spacing w:before="0" w:after="0" w:line="175" w:lineRule="atLeast"/>
      <w:ind w:left="0" w:right="0"/>
      <w:contextualSpacing w:val="0"/>
    </w:pPr>
  </w:style>
  <w:style w:type="paragraph" w:customStyle="1" w:styleId="IntroFeatureText">
    <w:name w:val="Intro/Feature Text"/>
    <w:basedOn w:val="Normal"/>
    <w:next w:val="BodyText"/>
    <w:qFormat/>
    <w:rsid w:val="00F124C4"/>
    <w:pPr>
      <w:spacing w:before="60" w:after="180" w:line="360" w:lineRule="exact"/>
    </w:pPr>
    <w:rPr>
      <w:color w:val="00B2A9" w:themeColor="text2"/>
      <w:spacing w:val="-2"/>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00B2A9" w:themeColor="text2"/>
        <w:left w:val="single" w:sz="4" w:space="0" w:color="00B2A9" w:themeColor="text2"/>
        <w:bottom w:val="single" w:sz="4" w:space="0" w:color="00B2A9" w:themeColor="text2"/>
        <w:right w:val="single" w:sz="4" w:space="0" w:color="00B2A9" w:themeColor="text2"/>
      </w:tblBorders>
      <w:tblCellMar>
        <w:top w:w="85" w:type="dxa"/>
        <w:left w:w="0" w:type="dxa"/>
        <w:bottom w:w="85" w:type="dxa"/>
        <w:right w:w="0" w:type="dxa"/>
      </w:tblCellMar>
    </w:tblPr>
    <w:tcPr>
      <w:shd w:val="clear" w:color="auto" w:fill="auto"/>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00B2A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00B2A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color w:val="FFFFFF"/>
      <w:spacing w:val="-2"/>
      <w:sz w:val="24"/>
    </w:rPr>
  </w:style>
  <w:style w:type="character" w:styleId="FollowedHyperlink">
    <w:name w:val="FollowedHyperlink"/>
    <w:basedOn w:val="DefaultParagraphFont"/>
    <w:rsid w:val="00502E1D"/>
    <w:rPr>
      <w:color w:val="800080" w:themeColor="followedHyperlink"/>
      <w:u w:val="single"/>
    </w:rPr>
  </w:style>
  <w:style w:type="paragraph" w:customStyle="1" w:styleId="TitleBarText">
    <w:name w:val="Title Bar Text"/>
    <w:basedOn w:val="Normal"/>
    <w:uiPriority w:val="99"/>
    <w:qFormat/>
    <w:rsid w:val="001748A0"/>
    <w:pPr>
      <w:spacing w:line="360" w:lineRule="exact"/>
      <w:jc w:val="right"/>
    </w:pPr>
    <w:rPr>
      <w:rFonts w:ascii="Arial Narrow" w:hAnsi="Arial Narrow"/>
      <w:color w:val="FFFFFF"/>
      <w:spacing w:val="-2"/>
      <w:sz w:val="28"/>
      <w:szCs w:val="28"/>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color w:val="FFFFFF"/>
      <w:sz w:val="24"/>
    </w:rPr>
    <w:tblPr>
      <w:tblCellMar>
        <w:top w:w="227" w:type="dxa"/>
        <w:left w:w="0" w:type="dxa"/>
        <w:bottom w:w="227" w:type="dxa"/>
        <w:right w:w="0" w:type="dxa"/>
      </w:tblCellMar>
    </w:tblPr>
    <w:tcPr>
      <w:shd w:val="clear" w:color="auto" w:fill="00B2A9" w:themeFill="text2"/>
    </w:tcPr>
  </w:style>
  <w:style w:type="paragraph" w:customStyle="1" w:styleId="BodyText100ThemeColour">
    <w:name w:val="Body Text 100% Theme Colour"/>
    <w:basedOn w:val="BodyText"/>
    <w:qFormat/>
    <w:rsid w:val="00096B2D"/>
    <w:rPr>
      <w:color w:val="00B2A9" w:themeColor="text2"/>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2"/>
      </w:numPr>
      <w:spacing w:before="120" w:after="120"/>
    </w:pPr>
  </w:style>
  <w:style w:type="paragraph" w:customStyle="1" w:styleId="ListAlpha2">
    <w:name w:val="List Alpha 2"/>
    <w:basedOn w:val="Normal"/>
    <w:qFormat/>
    <w:rsid w:val="00893106"/>
    <w:pPr>
      <w:numPr>
        <w:ilvl w:val="1"/>
        <w:numId w:val="12"/>
      </w:numPr>
      <w:spacing w:before="120" w:after="120"/>
    </w:pPr>
  </w:style>
  <w:style w:type="paragraph" w:customStyle="1" w:styleId="ListAlpha3">
    <w:name w:val="List Alpha 3"/>
    <w:basedOn w:val="Normal"/>
    <w:qFormat/>
    <w:rsid w:val="00893106"/>
    <w:pPr>
      <w:numPr>
        <w:ilvl w:val="2"/>
        <w:numId w:val="12"/>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4"/>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D14E24"/>
    <w:pPr>
      <w:spacing w:before="40" w:after="40" w:line="220" w:lineRule="atLeast"/>
      <w:ind w:right="3119"/>
    </w:pPr>
    <w:rPr>
      <w:sz w:val="18"/>
    </w:rPr>
  </w:style>
  <w:style w:type="paragraph" w:customStyle="1" w:styleId="SmallBullet">
    <w:name w:val="Small Bullet"/>
    <w:basedOn w:val="SmallBodyText"/>
    <w:qFormat/>
    <w:rsid w:val="00D14E24"/>
    <w:pPr>
      <w:numPr>
        <w:numId w:val="13"/>
      </w:numPr>
    </w:pPr>
  </w:style>
  <w:style w:type="paragraph" w:customStyle="1" w:styleId="SmallHeading">
    <w:name w:val="Small Heading"/>
    <w:basedOn w:val="xDisclaimerHeading"/>
    <w:next w:val="SmallBodyText"/>
    <w:qFormat/>
    <w:rsid w:val="00D14E24"/>
    <w:pPr>
      <w:spacing w:after="40" w:line="220" w:lineRule="atLeast"/>
      <w:ind w:right="3119"/>
    </w:pPr>
    <w:rPr>
      <w:sz w:val="18"/>
    </w:rPr>
  </w:style>
  <w:style w:type="paragraph" w:customStyle="1" w:styleId="xWeb">
    <w:name w:val="xWeb"/>
    <w:basedOn w:val="Normal"/>
    <w:semiHidden/>
    <w:qFormat/>
    <w:rsid w:val="009363B5"/>
    <w:pPr>
      <w:spacing w:line="240" w:lineRule="auto"/>
    </w:pPr>
    <w:rPr>
      <w:color w:val="636366"/>
      <w:spacing w:val="-4"/>
      <w:sz w:val="36"/>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86451D"/>
    <w:pPr>
      <w:spacing w:line="300" w:lineRule="exact"/>
    </w:pPr>
    <w:rPr>
      <w:sz w:val="24"/>
    </w:rPr>
  </w:style>
  <w:style w:type="paragraph" w:customStyle="1" w:styleId="xAccessibilityHeading">
    <w:name w:val="xAccessibility Heading"/>
    <w:basedOn w:val="Normal"/>
    <w:semiHidden/>
    <w:qFormat/>
    <w:rsid w:val="0086451D"/>
    <w:pPr>
      <w:spacing w:before="170" w:after="20" w:line="300" w:lineRule="exact"/>
    </w:pPr>
    <w:rPr>
      <w:b/>
      <w:sz w:val="24"/>
    </w:rPr>
  </w:style>
  <w:style w:type="paragraph" w:customStyle="1" w:styleId="FooterEvenPageNumber">
    <w:name w:val="Footer Even Page Number"/>
    <w:basedOn w:val="FooterEven"/>
    <w:rsid w:val="001748A0"/>
    <w:pPr>
      <w:framePr w:wrap="around" w:vAnchor="page" w:hAnchor="margin" w:yAlign="bottom"/>
    </w:pPr>
    <w:rPr>
      <w:b/>
      <w:color w:val="00B2A9" w:themeColor="accent1"/>
    </w:rPr>
  </w:style>
  <w:style w:type="character" w:customStyle="1" w:styleId="Heading2Char">
    <w:name w:val="Heading 2 Char"/>
    <w:basedOn w:val="DefaultParagraphFont"/>
    <w:link w:val="Heading2"/>
    <w:rsid w:val="00D901FD"/>
    <w:rPr>
      <w:b/>
      <w:bCs/>
      <w:iCs/>
      <w:color w:val="00B2A9" w:themeColor="text2"/>
      <w:kern w:val="20"/>
      <w:sz w:val="24"/>
      <w:szCs w:val="28"/>
    </w:rPr>
  </w:style>
  <w:style w:type="character" w:customStyle="1" w:styleId="Heading1Char">
    <w:name w:val="Heading 1 Char"/>
    <w:basedOn w:val="DefaultParagraphFont"/>
    <w:link w:val="Heading1"/>
    <w:rsid w:val="00321955"/>
    <w:rPr>
      <w:b/>
      <w:bCs/>
      <w:color w:val="00B2A9" w:themeColor="text2"/>
      <w:kern w:val="32"/>
      <w:sz w:val="40"/>
      <w:szCs w:val="32"/>
    </w:rPr>
  </w:style>
  <w:style w:type="character" w:customStyle="1" w:styleId="Heading3Char">
    <w:name w:val="Heading 3 Char"/>
    <w:basedOn w:val="DefaultParagraphFont"/>
    <w:link w:val="Heading3"/>
    <w:rsid w:val="00321955"/>
    <w:rPr>
      <w:b/>
      <w:color w:val="494847"/>
    </w:rPr>
  </w:style>
  <w:style w:type="character" w:customStyle="1" w:styleId="HiddenText">
    <w:name w:val="Hidden Text"/>
    <w:basedOn w:val="DefaultParagraphFont"/>
    <w:uiPriority w:val="1"/>
    <w:qFormat/>
    <w:rsid w:val="00321955"/>
    <w:rPr>
      <w:color w:val="FF0000"/>
      <w:sz w:val="20"/>
      <w:u w:val="dotted"/>
    </w:rPr>
  </w:style>
  <w:style w:type="paragraph" w:customStyle="1" w:styleId="Caption0">
    <w:name w:val="_Caption"/>
    <w:qFormat/>
    <w:rsid w:val="00330372"/>
    <w:pPr>
      <w:spacing w:before="120" w:after="120" w:line="170" w:lineRule="atLeast"/>
    </w:pPr>
    <w:rPr>
      <w:rFonts w:ascii="Calibri" w:hAnsi="Calibri"/>
      <w:b/>
      <w:color w:val="404040"/>
      <w:szCs w:val="14"/>
      <w:lang w:eastAsia="en-US"/>
    </w:rPr>
  </w:style>
  <w:style w:type="paragraph" w:customStyle="1" w:styleId="HB">
    <w:name w:val="_HB"/>
    <w:next w:val="Normal"/>
    <w:uiPriority w:val="2"/>
    <w:qFormat/>
    <w:rsid w:val="00330372"/>
    <w:pPr>
      <w:spacing w:before="180" w:after="113" w:line="300" w:lineRule="atLeast"/>
      <w:outlineLvl w:val="0"/>
    </w:pPr>
    <w:rPr>
      <w:rFonts w:ascii="Calibri" w:hAnsi="Calibri"/>
      <w:b/>
      <w:color w:val="228591"/>
      <w:sz w:val="28"/>
      <w:szCs w:val="24"/>
      <w:lang w:eastAsia="en-US"/>
    </w:rPr>
  </w:style>
  <w:style w:type="paragraph" w:customStyle="1" w:styleId="HA">
    <w:name w:val="_HA"/>
    <w:next w:val="Normal"/>
    <w:uiPriority w:val="2"/>
    <w:qFormat/>
    <w:rsid w:val="00330372"/>
    <w:pPr>
      <w:spacing w:after="600" w:line="460" w:lineRule="atLeast"/>
      <w:outlineLvl w:val="0"/>
    </w:pPr>
    <w:rPr>
      <w:rFonts w:ascii="Calibri" w:hAnsi="Calibri"/>
      <w:color w:val="228591"/>
      <w:sz w:val="40"/>
      <w:szCs w:val="24"/>
      <w:lang w:val="en-US" w:eastAsia="en-US"/>
    </w:rPr>
  </w:style>
  <w:style w:type="paragraph" w:customStyle="1" w:styleId="HC">
    <w:name w:val="_HC"/>
    <w:next w:val="Normal"/>
    <w:uiPriority w:val="2"/>
    <w:qFormat/>
    <w:rsid w:val="00330372"/>
    <w:pPr>
      <w:spacing w:before="140" w:after="57" w:line="220" w:lineRule="atLeast"/>
    </w:pPr>
    <w:rPr>
      <w:rFonts w:ascii="Calibri" w:hAnsi="Calibri"/>
      <w:b/>
      <w:color w:val="auto"/>
      <w:sz w:val="24"/>
      <w:szCs w:val="24"/>
      <w:lang w:eastAsia="en-US"/>
    </w:rPr>
  </w:style>
  <w:style w:type="character" w:styleId="SubtleEmphasis">
    <w:name w:val="Subtle Emphasis"/>
    <w:basedOn w:val="DefaultParagraphFont"/>
    <w:uiPriority w:val="19"/>
    <w:qFormat/>
    <w:rsid w:val="00330372"/>
    <w:rPr>
      <w:rFonts w:ascii="Calibri" w:hAnsi="Calibri"/>
      <w:i/>
      <w:iCs/>
      <w:color w:val="9C9A98" w:themeColor="text1" w:themeTint="7F"/>
    </w:rPr>
  </w:style>
  <w:style w:type="paragraph" w:customStyle="1" w:styleId="Body2">
    <w:name w:val="_Body2"/>
    <w:basedOn w:val="Normal"/>
    <w:link w:val="Body2Char"/>
    <w:uiPriority w:val="9"/>
    <w:qFormat/>
    <w:rsid w:val="00330372"/>
    <w:pPr>
      <w:spacing w:after="113"/>
    </w:pPr>
    <w:rPr>
      <w:rFonts w:ascii="Calibri" w:hAnsi="Calibri"/>
      <w:color w:val="auto"/>
      <w:sz w:val="22"/>
      <w:szCs w:val="22"/>
      <w:lang w:eastAsia="en-US"/>
    </w:rPr>
  </w:style>
  <w:style w:type="character" w:customStyle="1" w:styleId="Body2Char">
    <w:name w:val="_Body2 Char"/>
    <w:basedOn w:val="DefaultParagraphFont"/>
    <w:link w:val="Body2"/>
    <w:uiPriority w:val="9"/>
    <w:rsid w:val="00330372"/>
    <w:rPr>
      <w:rFonts w:ascii="Calibri" w:hAnsi="Calibri"/>
      <w:color w:val="auto"/>
      <w:sz w:val="22"/>
      <w:szCs w:val="22"/>
      <w:lang w:eastAsia="en-US"/>
    </w:rPr>
  </w:style>
  <w:style w:type="character" w:customStyle="1" w:styleId="apple-converted-space">
    <w:name w:val="apple-converted-space"/>
    <w:basedOn w:val="DefaultParagraphFont"/>
    <w:rsid w:val="002037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18" Type="http://schemas.openxmlformats.org/officeDocument/2006/relationships/header" Target="header4.xml"/><Relationship Id="rId26" Type="http://schemas.openxmlformats.org/officeDocument/2006/relationships/image" Target="media/image2.jpeg"/><Relationship Id="rId3" Type="http://schemas.openxmlformats.org/officeDocument/2006/relationships/settings" Target="settings.xml"/><Relationship Id="rId21" Type="http://schemas.openxmlformats.org/officeDocument/2006/relationships/footer" Target="footer5.xml"/><Relationship Id="rId34" Type="http://schemas.openxmlformats.org/officeDocument/2006/relationships/hyperlink" Target="http://www.google.com.au/url?sa=t&amp;rct=j&amp;q=&amp;esrc=s&amp;source=web&amp;cd=20&amp;ved=0ahUKEwisjauqlufKAhVD26YKHa3iAAQ4ChAWCEswCQ&amp;url=http%3A%2F%2Fwww.environment.sa.gov.au%2Ffiles%2Fsharedassets%2Fpublic%2Fplants_and_animals%2Fkangaroo-harvesting-statistics-gen.pdf&amp;usg=AFQjCNFB8RLueQKAXOfa18Ab0Lb0BT6q_g&amp;bvm=bv.113370389,d.dGY"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delwp.vic.gov.au" TargetMode="External"/><Relationship Id="rId25" Type="http://schemas.openxmlformats.org/officeDocument/2006/relationships/footer" Target="footer7.xml"/><Relationship Id="rId33" Type="http://schemas.openxmlformats.org/officeDocument/2006/relationships/hyperlink" Target="https://www.qld.gov.au/environment/assets/documents/plants-animals/macropods/quota-submission2015.pdf" TargetMode="External"/><Relationship Id="rId2" Type="http://schemas.openxmlformats.org/officeDocument/2006/relationships/styles" Target="styles.xml"/><Relationship Id="rId16" Type="http://schemas.openxmlformats.org/officeDocument/2006/relationships/hyperlink" Target="http://www.relayservice.com.au" TargetMode="External"/><Relationship Id="rId20" Type="http://schemas.openxmlformats.org/officeDocument/2006/relationships/header" Target="header5.xml"/><Relationship Id="rId29"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6.xml"/><Relationship Id="rId32" Type="http://schemas.openxmlformats.org/officeDocument/2006/relationships/hyperlink" Target="http://www.environment.nsw.gov.au/resources/nature/kmp/150701-kmp-quota-report.pdf" TargetMode="External"/><Relationship Id="rId5" Type="http://schemas.openxmlformats.org/officeDocument/2006/relationships/footnotes" Target="footnotes.xml"/><Relationship Id="rId15" Type="http://schemas.openxmlformats.org/officeDocument/2006/relationships/hyperlink" Target="mailto:customer.service@delwp.vic.gov.au" TargetMode="External"/><Relationship Id="rId23" Type="http://schemas.openxmlformats.org/officeDocument/2006/relationships/header" Target="header7.xml"/><Relationship Id="rId28" Type="http://schemas.openxmlformats.org/officeDocument/2006/relationships/image" Target="media/image4.png"/><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4.xml"/><Relationship Id="rId31" Type="http://schemas.openxmlformats.org/officeDocument/2006/relationships/hyperlink" Target="https://www.iucn.org/"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creativecommons.org/licenses/by/4.0/" TargetMode="External"/><Relationship Id="rId22" Type="http://schemas.openxmlformats.org/officeDocument/2006/relationships/header" Target="header6.xml"/><Relationship Id="rId27" Type="http://schemas.openxmlformats.org/officeDocument/2006/relationships/image" Target="media/image3.jpeg"/><Relationship Id="rId30" Type="http://schemas.openxmlformats.org/officeDocument/2006/relationships/chart" Target="charts/chart1.xml"/><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internal.vic.gov.au\DEPI\Groupdata\CBD\Data10\BES-Active\BPP\WCM-Permits%20and%20authorisations\ATCW%20general\Communication\ATCW%20Proposed%20Information%20Release%202014%20&amp;%202015\Yearly%20ATCW%20data%20v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lineChart>
        <c:grouping val="standard"/>
        <c:varyColors val="0"/>
        <c:ser>
          <c:idx val="1"/>
          <c:order val="0"/>
          <c:tx>
            <c:v>Kangaroos authorised for control</c:v>
          </c:tx>
          <c:spPr>
            <a:ln w="25400">
              <a:solidFill>
                <a:schemeClr val="bg1">
                  <a:lumMod val="65000"/>
                </a:schemeClr>
              </a:solidFill>
            </a:ln>
          </c:spPr>
          <c:marker>
            <c:symbol val="diamond"/>
            <c:size val="7"/>
            <c:spPr>
              <a:noFill/>
              <a:ln w="15875">
                <a:solidFill>
                  <a:schemeClr val="bg1">
                    <a:lumMod val="65000"/>
                  </a:schemeClr>
                </a:solidFill>
              </a:ln>
            </c:spPr>
          </c:marker>
          <c:val>
            <c:numRef>
              <c:f>Kangaroo!$A$2:$N$2</c:f>
              <c:numCache>
                <c:formatCode>General</c:formatCode>
                <c:ptCount val="14"/>
                <c:pt idx="0">
                  <c:v>68742</c:v>
                </c:pt>
                <c:pt idx="1">
                  <c:v>83290</c:v>
                </c:pt>
                <c:pt idx="2">
                  <c:v>47634</c:v>
                </c:pt>
                <c:pt idx="3">
                  <c:v>51497</c:v>
                </c:pt>
                <c:pt idx="4">
                  <c:v>55095</c:v>
                </c:pt>
                <c:pt idx="5">
                  <c:v>60405</c:v>
                </c:pt>
                <c:pt idx="6">
                  <c:v>60588</c:v>
                </c:pt>
                <c:pt idx="7">
                  <c:v>62067</c:v>
                </c:pt>
                <c:pt idx="8">
                  <c:v>39544</c:v>
                </c:pt>
                <c:pt idx="9">
                  <c:v>34701</c:v>
                </c:pt>
                <c:pt idx="10">
                  <c:v>45682</c:v>
                </c:pt>
                <c:pt idx="11">
                  <c:v>72078</c:v>
                </c:pt>
                <c:pt idx="12">
                  <c:v>74663</c:v>
                </c:pt>
                <c:pt idx="13">
                  <c:v>134324</c:v>
                </c:pt>
              </c:numCache>
            </c:numRef>
          </c:val>
          <c:smooth val="0"/>
          <c:extLst xmlns:c16r2="http://schemas.microsoft.com/office/drawing/2015/06/chart">
            <c:ext xmlns:c16="http://schemas.microsoft.com/office/drawing/2014/chart" uri="{C3380CC4-5D6E-409C-BE32-E72D297353CC}">
              <c16:uniqueId val="{00000000-4B5F-444B-820E-7CE10659CFCB}"/>
            </c:ext>
            <c:ext xmlns:c15="http://schemas.microsoft.com/office/drawing/2012/chart" uri="{02D57815-91ED-43cb-92C2-25804820EDAC}">
              <c15:filteredCategoryTitle>
                <c15:cat>
                  <c:numRef>
                    <c:extLst>
                      <c:ext uri="{02D57815-91ED-43cb-92C2-25804820EDAC}">
                        <c15:formulaRef>
                          <c15:sqref>Kangaroo!$A$1:$N$1</c15:sqref>
                        </c15:formulaRef>
                      </c:ext>
                    </c:extLst>
                    <c:numCache>
                      <c:formatCode>General</c:formatCode>
                      <c:ptCount val="14"/>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numCache>
                  </c:numRef>
                </c15:cat>
              </c15:filteredCategoryTitle>
            </c:ext>
          </c:extLst>
        </c:ser>
        <c:dLbls>
          <c:showLegendKey val="0"/>
          <c:showVal val="0"/>
          <c:showCatName val="0"/>
          <c:showSerName val="0"/>
          <c:showPercent val="0"/>
          <c:showBubbleSize val="0"/>
        </c:dLbls>
        <c:marker val="1"/>
        <c:smooth val="0"/>
        <c:axId val="394447456"/>
        <c:axId val="394447848"/>
      </c:lineChart>
      <c:catAx>
        <c:axId val="394447456"/>
        <c:scaling>
          <c:orientation val="minMax"/>
        </c:scaling>
        <c:delete val="0"/>
        <c:axPos val="b"/>
        <c:numFmt formatCode="General" sourceLinked="1"/>
        <c:majorTickMark val="out"/>
        <c:minorTickMark val="none"/>
        <c:tickLblPos val="nextTo"/>
        <c:crossAx val="394447848"/>
        <c:crosses val="autoZero"/>
        <c:auto val="1"/>
        <c:lblAlgn val="ctr"/>
        <c:lblOffset val="100"/>
        <c:noMultiLvlLbl val="0"/>
      </c:catAx>
      <c:valAx>
        <c:axId val="394447848"/>
        <c:scaling>
          <c:orientation val="minMax"/>
        </c:scaling>
        <c:delete val="0"/>
        <c:axPos val="l"/>
        <c:numFmt formatCode="General" sourceLinked="1"/>
        <c:majorTickMark val="out"/>
        <c:minorTickMark val="none"/>
        <c:tickLblPos val="nextTo"/>
        <c:crossAx val="394447456"/>
        <c:crosses val="autoZero"/>
        <c:crossBetween val="between"/>
      </c:valAx>
    </c:plotArea>
    <c:plotVisOnly val="1"/>
    <c:dispBlanksAs val="gap"/>
    <c:showDLblsOverMax val="0"/>
  </c:chart>
  <c:spPr>
    <a:ln>
      <a:noFill/>
    </a:ln>
  </c:spPr>
  <c:txPr>
    <a:bodyPr/>
    <a:lstStyle/>
    <a:p>
      <a:pPr>
        <a:defRPr sz="1100"/>
      </a:pPr>
      <a:endParaRPr lang="en-US"/>
    </a:p>
  </c:txPr>
  <c:externalData r:id="rId1">
    <c:autoUpdate val="0"/>
  </c:externalData>
</c:chartSpace>
</file>

<file path=word/theme/theme1.xml><?xml version="1.0" encoding="utf-8"?>
<a:theme xmlns:a="http://schemas.openxmlformats.org/drawingml/2006/main" name="BOP">
  <a:themeElements>
    <a:clrScheme name="DELWP Sub-Brand Offical">
      <a:dk1>
        <a:srgbClr val="363534"/>
      </a:dk1>
      <a:lt1>
        <a:sysClr val="window" lastClr="FFFFFF"/>
      </a:lt1>
      <a:dk2>
        <a:srgbClr val="00B2A9"/>
      </a:dk2>
      <a:lt2>
        <a:srgbClr val="E5F7F6"/>
      </a:lt2>
      <a:accent1>
        <a:srgbClr val="00B2A9"/>
      </a:accent1>
      <a:accent2>
        <a:srgbClr val="66D1CB"/>
      </a:accent2>
      <a:accent3>
        <a:srgbClr val="99E0DD"/>
      </a:accent3>
      <a:accent4>
        <a:srgbClr val="201547"/>
      </a:accent4>
      <a:accent5>
        <a:srgbClr val="4D446C"/>
      </a:accent5>
      <a:accent6>
        <a:srgbClr val="797391"/>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xml.rels><?xml version="1.0" encoding="UTF-8" standalone="yes"?>
<Relationships xmlns="http://schemas.openxmlformats.org/package/2006/relationships"><Relationship Id="ColumnBreakIcon" Type="http://schemas.openxmlformats.org/officeDocument/2006/relationships/image" Target="images/ColumnBreakIcon.jpg"/><Relationship Id="BackPageIcon" Type="http://schemas.openxmlformats.org/officeDocument/2006/relationships/image" Target="images/BackPageIcon.jpg"/><Relationship Id="SectionDividerIconRemove" Type="http://schemas.openxmlformats.org/officeDocument/2006/relationships/image" Target="images/SectionDividerIconRemove.jpg"/><Relationship Id="CoverPageIcon" Type="http://schemas.openxmlformats.org/officeDocument/2006/relationships/image" Target="images/CoverPageIcon.jpg"/><Relationship Id="BackPageIconRemove" Type="http://schemas.openxmlformats.org/officeDocument/2006/relationships/image" Target="images/BackPageIconRemove.jpg"/><Relationship Id="BoldItalics" Type="http://schemas.openxmlformats.org/officeDocument/2006/relationships/image" Target="images/BoldItalics.jpg"/><Relationship Id="AlphaList2" Type="http://schemas.openxmlformats.org/officeDocument/2006/relationships/image" Target="images/AlphaList2.jpg"/><Relationship Id="SectionDividerIcon" Type="http://schemas.openxmlformats.org/officeDocument/2006/relationships/image" Target="images/SectionDividerIcon.jpg"/><Relationship Id="HighlightBoxIcon" Type="http://schemas.openxmlformats.org/officeDocument/2006/relationships/image" Target="images/HighlightBoxIcon.jpg"/></Relationships>
</file>

<file path=customUI/customUI.xml><?xml version="1.0" encoding="utf-8"?>
<customUI xmlns="http://schemas.microsoft.com/office/2006/01/customui" onLoad="ReportOnRibbonLoad">
  <ribbon startFromScratch="false">
    <tabs>
      <tab id="DELWPTools" label="DELWP" insertBeforeMso="TabHome" keytip="Q">
        <!-- Document   -->
        <group id="customGroup" label="Colour">
          <button id="button1" label="Change Doc Colour" imageMso="ColorPickerCalendar" size="large" onAction="RibbonControls.ShowColorWheel"/>
        </group>
        <!-- Pic Fill  -->
        <group id="PicFill" label="Pic Fill">
          <button id="PictureFill" label="Picture Fill..." imageMso="SlideMasterPicturePlaceholderInsert" size="normal" onAction="InsertPictureFill"/>
          <button idMso="PictureFillCrop" label="Crop to Fill" size="normal"/>
          <button id="FillWhite" label="Fill White" imageMso="AppointmentColor0" onAction="RibbonControls.FillWhite"/>
        </group>
        <!-- Insert Menu   -->
        <group id="Inserts" label="Insert">
          <menu id="MenuInserts1" label="DELWP Insert" imageMso="ControlTitle" size="large" itemSize="large">
            <button id="HighlightBox" label="Insert Highlight Text Box" image="HighlightBoxIcon" onAction="RibbonControls.InsertHighlightBox"/>
          </menu>
        </group>
      </tab>
    </tabs>
  </ribbon>
</customUI>
</file>

<file path=docProps/app.xml><?xml version="1.0" encoding="utf-8"?>
<Properties xmlns="http://schemas.openxmlformats.org/officeDocument/2006/extended-properties" xmlns:vt="http://schemas.openxmlformats.org/officeDocument/2006/docPropsVTypes">
  <Template>9657DCAB.dotm</Template>
  <TotalTime>0</TotalTime>
  <Pages>19</Pages>
  <Words>6179</Words>
  <Characters>35967</Characters>
  <Application>Microsoft Office Word</Application>
  <DocSecurity>4</DocSecurity>
  <Lines>299</Lines>
  <Paragraphs>84</Paragraphs>
  <ScaleCrop>false</ScaleCrop>
  <Company/>
  <LinksUpToDate>false</LinksUpToDate>
  <CharactersWithSpaces>42062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Kangaroo Pet Food Trial - Developmental Wildlife Trade Operation Plan</dc:title>
  <dc:subject/>
  <dc:creator/>
  <cp:keywords/>
  <cp:lastModifiedBy/>
  <cp:revision>1</cp:revision>
  <dcterms:created xsi:type="dcterms:W3CDTF">2017-06-19T23:17:00Z</dcterms:created>
  <dcterms:modified xsi:type="dcterms:W3CDTF">2017-06-19T23:17:00Z</dcterms:modified>
</cp:coreProperties>
</file>

<file path=userCustomization/customUI.xml><?xml version="1.0" encoding="utf-8"?>
<mso:customUI xmlns:mso="http://schemas.microsoft.com/office/2006/01/customui">
  <mso:ribbon>
    <mso:qat>
      <mso:documentControls>
        <mso:control idQ="mso:ParagraphMarks" visible="true"/>
        <mso:control idQ="mso:QuickPartsInsertGallery" visible="true"/>
        <mso:control idQ="mso:ParagraphKeepWithNext" visible="true"/>
        <mso:control idQ="mso:BreakParagraphPageBreakBefore" visible="true"/>
        <mso:control idQ="mso:PageNext" visible="true"/>
        <mso:control idQ="mso:PagePrevious" visible="true"/>
        <mso:control idQ="mso:TableRepeatHeaderRows" visible="true"/>
      </mso:documentControls>
    </mso:qat>
  </mso:ribbon>
</mso:customUI>
</file>